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7D618">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bookmarkStart w:id="0" w:name="_GoBack"/>
      <w:bookmarkEnd w:id="0"/>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14:paraId="39831EA7">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3D61C2FF">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7817AD4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4C0976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7AABDEE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南银理财珠联璧合鑫逸稳一年242期封闭式公募人民币理财产品</w:t>
            </w:r>
          </w:p>
        </w:tc>
      </w:tr>
      <w:tr w14:paraId="56007AC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3F9ADFA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520C097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7B1463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57FE3CB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5ED33A3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3776901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3E152BC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19EC24F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ZZ700322500520</w:t>
            </w:r>
          </w:p>
        </w:tc>
      </w:tr>
      <w:tr w14:paraId="090A3D1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8FD5E9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2C0396B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Z7003225000334(投资者可依据该编码在中国理财网www.chinawealth.com.cn查询理财产品相关信息）</w:t>
            </w:r>
          </w:p>
        </w:tc>
      </w:tr>
      <w:tr w14:paraId="2F85DDB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9E28D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5F4977EE">
            <w:pPr>
              <w:spacing w:line="200" w:lineRule="exact"/>
            </w:pPr>
            <w:r>
              <w:rPr>
                <w:rFonts w:ascii="方正黑体_GBK" w:hAnsi="方正黑体_GBK" w:eastAsia="方正黑体_GBK" w:cs="宋体"/>
                <w:sz w:val="18"/>
                <w:szCs w:val="18"/>
              </w:rPr>
              <w:t>A份额：Y30242</w:t>
            </w:r>
          </w:p>
          <w:p w14:paraId="2B1F62D9">
            <w:pPr>
              <w:spacing w:line="200" w:lineRule="exact"/>
            </w:pPr>
            <w:r>
              <w:rPr>
                <w:rFonts w:ascii="方正黑体_GBK" w:hAnsi="方正黑体_GBK" w:eastAsia="方正黑体_GBK" w:cs="宋体"/>
                <w:sz w:val="18"/>
                <w:szCs w:val="18"/>
              </w:rPr>
              <w:t>B份额：Y31242</w:t>
            </w:r>
          </w:p>
          <w:p w14:paraId="7CE85616">
            <w:pPr>
              <w:spacing w:line="200" w:lineRule="exact"/>
            </w:pPr>
            <w:r>
              <w:rPr>
                <w:rFonts w:ascii="方正黑体_GBK" w:hAnsi="方正黑体_GBK" w:eastAsia="方正黑体_GBK" w:cs="宋体"/>
                <w:sz w:val="18"/>
                <w:szCs w:val="18"/>
              </w:rPr>
              <w:t>C份额：Y32242</w:t>
            </w:r>
          </w:p>
          <w:p w14:paraId="7CDB129D">
            <w:pPr>
              <w:spacing w:line="200" w:lineRule="exact"/>
            </w:pPr>
            <w:r>
              <w:rPr>
                <w:rFonts w:ascii="方正黑体_GBK" w:hAnsi="方正黑体_GBK" w:eastAsia="方正黑体_GBK" w:cs="宋体"/>
                <w:sz w:val="18"/>
                <w:szCs w:val="18"/>
              </w:rPr>
              <w:t>D份额：Y33242</w:t>
            </w:r>
          </w:p>
          <w:p w14:paraId="6AC513E2">
            <w:pPr>
              <w:spacing w:line="200" w:lineRule="exact"/>
            </w:pPr>
            <w:r>
              <w:rPr>
                <w:rFonts w:ascii="方正黑体_GBK" w:hAnsi="方正黑体_GBK" w:eastAsia="方正黑体_GBK" w:cs="宋体"/>
                <w:sz w:val="18"/>
                <w:szCs w:val="18"/>
              </w:rPr>
              <w:t>F份额：Y35242</w:t>
            </w:r>
          </w:p>
          <w:p w14:paraId="43E7898F">
            <w:pPr>
              <w:spacing w:line="200" w:lineRule="exact"/>
            </w:pPr>
            <w:r>
              <w:rPr>
                <w:rFonts w:ascii="方正黑体_GBK" w:hAnsi="方正黑体_GBK" w:eastAsia="方正黑体_GBK" w:cs="宋体"/>
                <w:sz w:val="18"/>
                <w:szCs w:val="18"/>
              </w:rPr>
              <w:t>G份额：Y36242</w:t>
            </w:r>
          </w:p>
          <w:p w14:paraId="3FED89A2">
            <w:pPr>
              <w:spacing w:line="200" w:lineRule="exact"/>
            </w:pPr>
            <w:r>
              <w:rPr>
                <w:rFonts w:ascii="方正黑体_GBK" w:hAnsi="方正黑体_GBK" w:eastAsia="方正黑体_GBK" w:cs="宋体"/>
                <w:sz w:val="18"/>
                <w:szCs w:val="18"/>
              </w:rPr>
              <w:t>L份额：YB30242</w:t>
            </w:r>
          </w:p>
          <w:p w14:paraId="7990585D">
            <w:pPr>
              <w:spacing w:line="200" w:lineRule="exact"/>
            </w:pPr>
            <w:r>
              <w:rPr>
                <w:rFonts w:ascii="方正黑体_GBK" w:hAnsi="方正黑体_GBK" w:eastAsia="方正黑体_GBK" w:cs="宋体"/>
                <w:sz w:val="18"/>
                <w:szCs w:val="18"/>
              </w:rPr>
              <w:t>N份额：YD30242</w:t>
            </w:r>
          </w:p>
          <w:p w14:paraId="1944F583">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6891D81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471FCA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5B3D3945">
            <w:pPr>
              <w:spacing w:line="200" w:lineRule="exact"/>
            </w:pPr>
            <w:r>
              <w:rPr>
                <w:rFonts w:ascii="方正黑体_GBK" w:hAnsi="方正黑体_GBK" w:eastAsia="方正黑体_GBK" w:cs="宋体"/>
                <w:sz w:val="18"/>
                <w:szCs w:val="18"/>
              </w:rPr>
              <w:t>全国</w:t>
            </w:r>
          </w:p>
        </w:tc>
      </w:tr>
      <w:tr w14:paraId="2617BED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408478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76FB0B5D">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48184A3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C9F103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78813FBB">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607831C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95B60A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05E5737F">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73F3FD5B">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71709C9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E8963C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153E9FF2">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6E4AF6DF">
            <w:pPr>
              <w:spacing w:line="200" w:lineRule="exact"/>
            </w:pPr>
            <w:r>
              <w:rPr>
                <w:rFonts w:ascii="方正黑体_GBK" w:hAnsi="方正黑体_GBK" w:eastAsia="方正黑体_GBK" w:cs="宋体"/>
                <w:sz w:val="18"/>
                <w:szCs w:val="18"/>
              </w:rPr>
              <w:t>A份额：除B、C、D、F、G、L、N份额以外的所有客户（详见“销售机构”条款）。</w:t>
            </w:r>
          </w:p>
          <w:p w14:paraId="74EABBAF">
            <w:pPr>
              <w:spacing w:line="200" w:lineRule="exact"/>
            </w:pPr>
            <w:r>
              <w:rPr>
                <w:rFonts w:ascii="方正黑体_GBK" w:hAnsi="方正黑体_GBK" w:eastAsia="方正黑体_GBK" w:cs="宋体"/>
                <w:sz w:val="18"/>
                <w:szCs w:val="18"/>
              </w:rPr>
              <w:t>B份额：南京银行股份有限公司(新客或新资金或代发客户)、青岛银行股份有限公司( 私行客户)、徽商银行股份有限公司( 常规客群)、杭州银行股份有限公司( 大众客户)、温州银行股份有限公司、烟台银行股份有限公司(普通客户)、齐商银行股份有限公司、广州银行股份有限公司、江苏常熟农村商业银行股份有限公司( 专属客户)、吉林银行股份有限公司、苏州银行股份有限公司( 大众客户)、秦皇岛银行股份有限公司、齐鲁银行股份有限公司( 政务服务中心支行开业专享)、甘肃银行股份有限公司、天津农村商业银行股份有限公司( 滨海分行专属)、山西银行股份有限公司、兰州银行股份有限公司、江苏南通农村商业银行股份有限公司( 代发客户)、江苏淮安农村商业银行股份有限公司(财富客户)、江苏大丰农村商业银行股份有限公司、江苏镇江农村商业银行股份有限公司( 20万元起购)、江苏如皋农村商业银行股份有限公司( 代发客户)、徐州农村商业银行股份有限公司( 财富客群)、江苏紫金农村商业银行股份有限公司、江苏沛县农村商业银行股份有限公司、江苏仪征农村商业银行股份有限公司( 20万元起购)、枣庄银行股份有限公司。</w:t>
            </w:r>
          </w:p>
          <w:p w14:paraId="20EE0B83">
            <w:pPr>
              <w:spacing w:line="200" w:lineRule="exact"/>
            </w:pPr>
            <w:r>
              <w:rPr>
                <w:rFonts w:ascii="方正黑体_GBK" w:hAnsi="方正黑体_GBK" w:eastAsia="方正黑体_GBK" w:cs="宋体"/>
                <w:sz w:val="18"/>
                <w:szCs w:val="18"/>
              </w:rPr>
              <w:t>C份额：徽商银行股份有限公司(南京分行专属、马鞍山分行教师专属理财)、杭州银行股份有限公司( 私行客户)、烟台银行股份有限公司( 社保卡客户)、嘉兴银行股份有限公司( 私行客户)、郑州银行股份有限公司、苏州银行股份有限公司( 公司客户)、日照银行股份有限公司、泰安银行股份有限公司、齐鲁银行股份有限公司(特邀客群)、天津农村商业银行股份有限公司(军人客户)、云南红塔银行股份有限公司(分行定制)、宁波通商银行股份有限公司( 价值客户和新客专属)、江苏泰兴农村商业银行股份有限公司、江苏响水农村商业银行股份有限公司(起点金额50万)、江苏靖江农村商业银行股份有限公司、江苏盐城农村商业银行股份有限公司( 行庆特供)、江苏南通农村商业银行股份有限公司( 机构客户)、江苏镇江农村商业银行股份有限公司( 100万元起购)、江苏滨海农村商业银行股份有限公司、江苏射阳农村商业银行股份有限公司、江苏句容农村商业银行股份有限公司、江苏如东农村商业银行股份有限公司。</w:t>
            </w:r>
          </w:p>
          <w:p w14:paraId="10B4E397">
            <w:pPr>
              <w:spacing w:line="200" w:lineRule="exact"/>
            </w:pPr>
            <w:r>
              <w:rPr>
                <w:rFonts w:ascii="方正黑体_GBK" w:hAnsi="方正黑体_GBK" w:eastAsia="方正黑体_GBK" w:cs="宋体"/>
                <w:sz w:val="18"/>
                <w:szCs w:val="18"/>
              </w:rPr>
              <w:t>D份额：天津农村商业银行股份有限公司( 新客户)。</w:t>
            </w:r>
          </w:p>
          <w:p w14:paraId="2E1D6706">
            <w:pPr>
              <w:spacing w:line="200" w:lineRule="exact"/>
            </w:pPr>
            <w:r>
              <w:rPr>
                <w:rFonts w:ascii="方正黑体_GBK" w:hAnsi="方正黑体_GBK" w:eastAsia="方正黑体_GBK" w:cs="宋体"/>
                <w:sz w:val="18"/>
                <w:szCs w:val="18"/>
              </w:rPr>
              <w:t>F份额：兴业银行股份有限公司（普通客户）。</w:t>
            </w:r>
          </w:p>
          <w:p w14:paraId="60DD26EF">
            <w:pPr>
              <w:spacing w:line="200" w:lineRule="exact"/>
            </w:pPr>
            <w:r>
              <w:rPr>
                <w:rFonts w:ascii="方正黑体_GBK" w:hAnsi="方正黑体_GBK" w:eastAsia="方正黑体_GBK" w:cs="宋体"/>
                <w:sz w:val="18"/>
                <w:szCs w:val="18"/>
              </w:rPr>
              <w:t>G份额：兴业银行股份有限公司（新客户）。</w:t>
            </w:r>
          </w:p>
          <w:p w14:paraId="037AAAAD">
            <w:pPr>
              <w:spacing w:line="200" w:lineRule="exact"/>
            </w:pPr>
            <w:r>
              <w:rPr>
                <w:rFonts w:ascii="方正黑体_GBK" w:hAnsi="方正黑体_GBK" w:eastAsia="方正黑体_GBK" w:cs="宋体"/>
                <w:sz w:val="18"/>
                <w:szCs w:val="18"/>
              </w:rPr>
              <w:t>L份额：江苏张家港农村商业银行股份有限公司( 特定客户)、江苏常熟农村商业银行股份有限公司( 专属特定客群)、天津农村商业银行股份有限公司( 私行客群)、江苏兴化农村商业银行股份有限公司。</w:t>
            </w:r>
          </w:p>
          <w:p w14:paraId="4315B5F2">
            <w:pPr>
              <w:spacing w:line="200" w:lineRule="exact"/>
            </w:pPr>
            <w:r>
              <w:rPr>
                <w:rFonts w:ascii="方正黑体_GBK" w:hAnsi="方正黑体_GBK" w:eastAsia="方正黑体_GBK" w:cs="宋体"/>
                <w:sz w:val="18"/>
                <w:szCs w:val="18"/>
              </w:rPr>
              <w:t>N份额：广州农村商业银行股份有限公司。</w:t>
            </w:r>
          </w:p>
          <w:p w14:paraId="34288602">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p w14:paraId="5304AA94">
            <w:pPr>
              <w:spacing w:line="200" w:lineRule="exact"/>
            </w:pPr>
            <w:r>
              <w:rPr>
                <w:rFonts w:ascii="方正黑体_GBK" w:hAnsi="方正黑体_GBK" w:eastAsia="方正黑体_GBK" w:cs="宋体"/>
                <w:b/>
                <w:sz w:val="18"/>
                <w:szCs w:val="18"/>
              </w:rPr>
              <w:t>南京银行股份有限公司（新客或新资金或代发客户）：</w:t>
            </w:r>
            <w:r>
              <w:rPr>
                <w:rFonts w:ascii="方正黑体_GBK" w:hAnsi="方正黑体_GBK" w:eastAsia="方正黑体_GBK" w:cs="宋体"/>
                <w:sz w:val="18"/>
                <w:szCs w:val="18"/>
              </w:rPr>
              <w:t>新客是指2025年理财年日均余额为0的客户。新资金（5万）是指金融资产余额较上月月日均增长5万元及以上的客户。代发是指近90天内有过代发记录的客户（不含跨行代发、批量兑付、批量付息）。</w:t>
            </w:r>
          </w:p>
        </w:tc>
      </w:tr>
      <w:tr w14:paraId="79C2A89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E234B4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6BD051C7">
            <w:pPr>
              <w:spacing w:line="200" w:lineRule="exact"/>
            </w:pPr>
            <w:r>
              <w:rPr>
                <w:rFonts w:ascii="方正黑体_GBK" w:hAnsi="方正黑体_GBK" w:eastAsia="方正黑体_GBK" w:cs="宋体"/>
                <w:sz w:val="18"/>
                <w:szCs w:val="18"/>
              </w:rPr>
              <w:t>A份额/B份额/C份额/D份额/F份额/G份额/L份额/N份额：</w:t>
            </w:r>
          </w:p>
          <w:p w14:paraId="66622A86">
            <w:pPr>
              <w:spacing w:line="200" w:lineRule="exact"/>
            </w:pPr>
            <w:r>
              <w:rPr>
                <w:rFonts w:ascii="方正黑体_GBK" w:hAnsi="方正黑体_GBK" w:eastAsia="方正黑体_GBK" w:cs="宋体"/>
                <w:sz w:val="18"/>
                <w:szCs w:val="18"/>
              </w:rPr>
              <w:t>个人投资者投资起点金额1元人民币，以1元的整数倍递增；</w:t>
            </w:r>
          </w:p>
          <w:p w14:paraId="23ECC2AA">
            <w:pPr>
              <w:spacing w:line="200" w:lineRule="exact"/>
            </w:pPr>
            <w:r>
              <w:rPr>
                <w:rFonts w:ascii="方正黑体_GBK" w:hAnsi="方正黑体_GBK" w:eastAsia="方正黑体_GBK" w:cs="宋体"/>
                <w:sz w:val="18"/>
                <w:szCs w:val="18"/>
              </w:rPr>
              <w:t>机构投资者投资起点金额1元人民币，以1元的整数倍递增；</w:t>
            </w:r>
          </w:p>
          <w:p w14:paraId="256A079B">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241E0D00">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055AE59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62500CC">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29948124">
            <w:pPr>
              <w:spacing w:line="200" w:lineRule="exact"/>
            </w:pPr>
            <w:r>
              <w:rPr>
                <w:rFonts w:ascii="方正黑体_GBK" w:hAnsi="方正黑体_GBK" w:eastAsia="方正黑体_GBK" w:cs="宋体"/>
                <w:sz w:val="18"/>
                <w:szCs w:val="18"/>
              </w:rPr>
              <w:t>A份额/B份额/C份额/D份额/F份额/G份额/L份额/N份额：</w:t>
            </w:r>
          </w:p>
          <w:p w14:paraId="26314F4B">
            <w:pPr>
              <w:spacing w:line="200" w:lineRule="exact"/>
            </w:pPr>
            <w:r>
              <w:rPr>
                <w:rFonts w:ascii="方正黑体_GBK" w:hAnsi="方正黑体_GBK" w:eastAsia="方正黑体_GBK" w:cs="宋体"/>
                <w:sz w:val="18"/>
                <w:szCs w:val="18"/>
              </w:rPr>
              <w:t>暂不设置单个投资者持有金额上限；</w:t>
            </w:r>
          </w:p>
          <w:p w14:paraId="6049F167">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0EA64009">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23F1F0D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D00B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2F2E3F44">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2C2EFD05">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0D73644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6062E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61BAF893">
            <w:pPr>
              <w:spacing w:line="200" w:lineRule="exact"/>
            </w:pPr>
            <w:r>
              <w:rPr>
                <w:rFonts w:ascii="方正黑体_GBK" w:hAnsi="方正黑体_GBK" w:eastAsia="方正黑体_GBK" w:cs="宋体"/>
                <w:color w:val="000000"/>
                <w:sz w:val="18"/>
                <w:szCs w:val="18"/>
              </w:rPr>
              <w:t>2025年09月30日 09:00—2025年10月09日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4435A16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875AD39">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11B3DBFA">
            <w:pPr>
              <w:spacing w:line="200" w:lineRule="exact"/>
            </w:pPr>
            <w:r>
              <w:rPr>
                <w:rFonts w:ascii="方正黑体_GBK" w:hAnsi="方正黑体_GBK" w:eastAsia="方正黑体_GBK" w:cs="宋体"/>
                <w:sz w:val="18"/>
                <w:szCs w:val="18"/>
              </w:rPr>
              <w:t>认购份额=确认认购金额/1。（认购份额以去尾法保留两位小数）</w:t>
            </w:r>
          </w:p>
        </w:tc>
      </w:tr>
      <w:tr w14:paraId="32D51B1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022C37F">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0C22A702">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29D332D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6FAA0E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5DA138E6">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2025年10月10日</w:t>
            </w:r>
          </w:p>
        </w:tc>
      </w:tr>
      <w:tr w14:paraId="7927F5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9158F5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71CCB4B6">
            <w:pPr>
              <w:spacing w:line="200" w:lineRule="exact"/>
            </w:pPr>
            <w:r>
              <w:rPr>
                <w:rFonts w:ascii="方正黑体_GBK" w:hAnsi="方正黑体_GBK" w:eastAsia="方正黑体_GBK" w:cs="宋体"/>
                <w:sz w:val="18"/>
                <w:szCs w:val="18"/>
              </w:rPr>
              <w:t>2025年10月10日—实际到期日（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397天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2D48C0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D215CC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4FF2E10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2026年11月11日</w:t>
            </w:r>
          </w:p>
        </w:tc>
      </w:tr>
      <w:tr w14:paraId="3B7B52C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37432E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52A7C968">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28D4B3F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253EF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6B91F782">
            <w:pPr>
              <w:spacing w:line="200" w:lineRule="exact"/>
            </w:pPr>
            <w:r>
              <w:rPr>
                <w:rFonts w:ascii="方正黑体_GBK" w:hAnsi="方正黑体_GBK" w:eastAsia="方正黑体_GBK" w:cs="宋体"/>
                <w:sz w:val="18"/>
                <w:szCs w:val="18"/>
              </w:rPr>
              <w:t>本理财产品存续期间不进行分红。</w:t>
            </w:r>
          </w:p>
          <w:p w14:paraId="2296E19B">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1E9BCC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450D3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60D2041C">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608EF37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BD3384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7E35B44D">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237C49D2">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2556DAE6">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60B670BF">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2E9884F0">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0627ED2C">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7B714361">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3A18D55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EFDB4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79D27675">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72E50ABA">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0D7551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8D28E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22F1E428">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37361D4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38E5C16">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145F4608">
            <w:pPr>
              <w:spacing w:line="200" w:lineRule="exact"/>
            </w:pPr>
            <w:r>
              <w:rPr>
                <w:rFonts w:ascii="方正黑体_GBK" w:hAnsi="方正黑体_GBK" w:eastAsia="方正黑体_GBK" w:cs="宋体"/>
                <w:b/>
                <w:sz w:val="18"/>
                <w:szCs w:val="18"/>
              </w:rPr>
              <w:t>本理财产品拟投资以下备选非标准化债权类资产：</w:t>
            </w:r>
          </w:p>
          <w:p w14:paraId="7978A16D">
            <w:pPr>
              <w:spacing w:line="200" w:lineRule="exact"/>
            </w:pPr>
            <w:r>
              <w:rPr>
                <w:rFonts w:ascii="方正黑体_GBK" w:hAnsi="方正黑体_GBK" w:eastAsia="方正黑体_GBK" w:cs="宋体"/>
                <w:sz w:val="18"/>
                <w:szCs w:val="18"/>
              </w:rPr>
              <w:t>1.资产支持计划：资产类型为保险资产管理公司设立的资产支持计划，底层资产为京东及信托公司双重审核、信托公司自主风控后发放的“白条”个人消费贷款债权，资产到期日不超过理财产品到期日，仅投资优先级。</w:t>
            </w:r>
          </w:p>
          <w:p w14:paraId="3D0B53AA">
            <w:pPr>
              <w:spacing w:line="200" w:lineRule="exact"/>
            </w:pPr>
            <w:r>
              <w:rPr>
                <w:rFonts w:ascii="方正黑体_GBK" w:hAnsi="方正黑体_GBK" w:eastAsia="方正黑体_GBK" w:cs="宋体"/>
                <w:sz w:val="18"/>
                <w:szCs w:val="18"/>
              </w:rPr>
              <w:t>2.资产支持计划：资产类型为保险资产管理公司设立的资产支持计划，底层资产为京东及信托公司双重审核、信托公司自主风控后发放的“金条”个人消费贷款债权，资产到期日不超过理财产品到期日，仅投资优先级。</w:t>
            </w:r>
          </w:p>
          <w:p w14:paraId="33C35462">
            <w:pPr>
              <w:spacing w:line="200" w:lineRule="exact"/>
            </w:pPr>
            <w:r>
              <w:rPr>
                <w:rFonts w:ascii="方正黑体_GBK" w:hAnsi="方正黑体_GBK" w:eastAsia="方正黑体_GBK" w:cs="宋体"/>
                <w:sz w:val="18"/>
                <w:szCs w:val="18"/>
              </w:rPr>
              <w:t>3.资产支持计划：资产类型为保险资产管理公司设立的资产支持计划，底层资产为京东及信托公司双重审核、信托公司自主风控后发放的“白条取现”个人消费贷款债权，资产到期日不超过理财产品到期日，仅投资优先级。</w:t>
            </w:r>
          </w:p>
          <w:p w14:paraId="651755E0">
            <w:pPr>
              <w:spacing w:line="200" w:lineRule="exact"/>
            </w:pPr>
            <w:r>
              <w:rPr>
                <w:rFonts w:ascii="方正黑体_GBK" w:hAnsi="方正黑体_GBK" w:eastAsia="方正黑体_GBK" w:cs="宋体"/>
                <w:sz w:val="18"/>
                <w:szCs w:val="18"/>
              </w:rPr>
              <w:t>4.资产支持计划：资产类型为保险资产管理公司设立的资产支持计划，底层资产为抖音及信托公司双重审核、信托公司自主风控后发放的“月付”个人消费贷款债权，资产到期日不超过理财产品到期日，仅投资优先级。</w:t>
            </w:r>
          </w:p>
          <w:p w14:paraId="5B6FE848">
            <w:pPr>
              <w:spacing w:line="200" w:lineRule="exact"/>
            </w:pPr>
            <w:r>
              <w:rPr>
                <w:rFonts w:ascii="方正黑体_GBK" w:hAnsi="方正黑体_GBK" w:eastAsia="方正黑体_GBK" w:cs="宋体"/>
                <w:sz w:val="18"/>
                <w:szCs w:val="18"/>
              </w:rPr>
              <w:t>5.资产支持计划：资产类型为保险资产管理公司设立的资产支持计划，底层资产为抖音及信托公司双重审核、信托公司自主风控后发放的“放心借”贷款资产，资产到期日不超过理财产品到期日，仅投资优先级。</w:t>
            </w:r>
          </w:p>
          <w:p w14:paraId="251DF342">
            <w:pPr>
              <w:spacing w:line="200" w:lineRule="exact"/>
            </w:pPr>
            <w:r>
              <w:rPr>
                <w:rFonts w:ascii="方正黑体_GBK" w:hAnsi="方正黑体_GBK" w:eastAsia="方正黑体_GBK" w:cs="宋体"/>
                <w:sz w:val="18"/>
                <w:szCs w:val="18"/>
              </w:rPr>
              <w:t>6.资产支持计划：资产类型为保险资产管理公司设立的资产支持计划，底层资产为蚂蚁及信托公司双重审核、信托公司自主风控后发放的“花呗”个人消费贷款债权，资产到期日不超过理财产品到期日，仅投资优先级。</w:t>
            </w:r>
          </w:p>
          <w:p w14:paraId="3D8DAF1D">
            <w:pPr>
              <w:spacing w:line="200" w:lineRule="exact"/>
            </w:pPr>
            <w:r>
              <w:rPr>
                <w:rFonts w:ascii="方正黑体_GBK" w:hAnsi="方正黑体_GBK" w:eastAsia="方正黑体_GBK" w:cs="宋体"/>
                <w:sz w:val="18"/>
                <w:szCs w:val="18"/>
              </w:rPr>
              <w:t>7.资产支持计划：资产类型为保险资产管理公司设立的资产支持计划，底层资产为蚂蚁及信托公司双重审核、信托公司自主风控后发放的“借呗”个人消费贷款债权，资产到期日不超过理财产品到期日，仅投资优先级。</w:t>
            </w:r>
          </w:p>
          <w:p w14:paraId="101BE044">
            <w:pPr>
              <w:spacing w:line="200" w:lineRule="exact"/>
            </w:pPr>
            <w:r>
              <w:rPr>
                <w:rFonts w:ascii="方正黑体_GBK" w:hAnsi="方正黑体_GBK" w:eastAsia="方正黑体_GBK" w:cs="宋体"/>
                <w:sz w:val="18"/>
                <w:szCs w:val="18"/>
              </w:rPr>
              <w:t>8.信托贷款：资产类型为信托公司设立的资金信托计划，底层资产为京东及信托公司双重审核、信托公司自主风控后发放的“白条”个人消费贷款债权，资产到期日不超过理财产品到期日。</w:t>
            </w:r>
          </w:p>
          <w:p w14:paraId="24370FCF">
            <w:pPr>
              <w:spacing w:line="200" w:lineRule="exact"/>
            </w:pPr>
            <w:r>
              <w:rPr>
                <w:rFonts w:ascii="方正黑体_GBK" w:hAnsi="方正黑体_GBK" w:eastAsia="方正黑体_GBK" w:cs="宋体"/>
                <w:sz w:val="18"/>
                <w:szCs w:val="18"/>
              </w:rPr>
              <w:t>9.信托贷款：资产类型为信托公司设立的资金信托计划，底层资产为京东及信托公司双重审核、信托公司自主风控后发放的“金条”个人消费贷款债权，资产到期日不超过理财产品到期日。</w:t>
            </w:r>
          </w:p>
          <w:p w14:paraId="0BC4C5E6">
            <w:pPr>
              <w:spacing w:line="200" w:lineRule="exact"/>
            </w:pPr>
            <w:r>
              <w:rPr>
                <w:rFonts w:ascii="方正黑体_GBK" w:hAnsi="方正黑体_GBK" w:eastAsia="方正黑体_GBK" w:cs="宋体"/>
                <w:sz w:val="18"/>
                <w:szCs w:val="18"/>
              </w:rPr>
              <w:t>10.信托贷款：资产类型为信托公司设立的资金信托计划，底层资产为京东及信托公司双重审核、信托公司自主风控后发放的“白条取现”个人消费贷款债权，资产到期日不超过理财产品到期日。</w:t>
            </w:r>
          </w:p>
          <w:p w14:paraId="4951E49D">
            <w:pPr>
              <w:spacing w:line="200" w:lineRule="exact"/>
            </w:pPr>
            <w:r>
              <w:rPr>
                <w:rFonts w:ascii="方正黑体_GBK" w:hAnsi="方正黑体_GBK" w:eastAsia="方正黑体_GBK" w:cs="宋体"/>
                <w:sz w:val="18"/>
                <w:szCs w:val="18"/>
              </w:rPr>
              <w:t>11.信托贷款：资产类型为信托公司设立的资金信托计划，底层资产为抖音及信托公司双重审核、信托公司自主风控后发放的“月付”个人消费贷款债权，资产到期日不超过理财产品到期日。</w:t>
            </w:r>
          </w:p>
          <w:p w14:paraId="0C9471AE">
            <w:pPr>
              <w:spacing w:line="200" w:lineRule="exact"/>
            </w:pPr>
            <w:r>
              <w:rPr>
                <w:rFonts w:ascii="方正黑体_GBK" w:hAnsi="方正黑体_GBK" w:eastAsia="方正黑体_GBK" w:cs="宋体"/>
                <w:sz w:val="18"/>
                <w:szCs w:val="18"/>
              </w:rPr>
              <w:t>12.信托贷款：资产类型为信托公司设立的资金信托计划，底层资产为抖音及信托公司双重审核、信托公司自主风控后发放的“放心借”贷款资产，资产到期日不超过理财产品到期日。</w:t>
            </w:r>
          </w:p>
          <w:p w14:paraId="0FFE6904">
            <w:pPr>
              <w:spacing w:line="200" w:lineRule="exact"/>
            </w:pPr>
            <w:r>
              <w:rPr>
                <w:rFonts w:ascii="方正黑体_GBK" w:hAnsi="方正黑体_GBK" w:eastAsia="方正黑体_GBK" w:cs="宋体"/>
                <w:sz w:val="18"/>
                <w:szCs w:val="18"/>
              </w:rPr>
              <w:t>13.信托贷款：资产类型为信托公司设立的资金信托计划，底层资产为蚂蚁及信托公司双重审核、信托公司自主风控后发放的“花呗”个人消费贷款债权，资产到期日不超过理财产品到期日。</w:t>
            </w:r>
          </w:p>
          <w:p w14:paraId="7D1B2761">
            <w:pPr>
              <w:spacing w:line="200" w:lineRule="exact"/>
            </w:pPr>
            <w:r>
              <w:rPr>
                <w:rFonts w:ascii="方正黑体_GBK" w:hAnsi="方正黑体_GBK" w:eastAsia="方正黑体_GBK" w:cs="宋体"/>
                <w:sz w:val="18"/>
                <w:szCs w:val="18"/>
              </w:rPr>
              <w:t>14.信托贷款：资产类型为信托公司设立的资金信托计划，底层资产为蚂蚁及信托公司双重审核、信托公司自主风控后发放的“借呗”个人消费贷款债权，资产到期日不超过理财产品到期日。</w:t>
            </w:r>
          </w:p>
          <w:p w14:paraId="6F2DB66A">
            <w:pPr>
              <w:spacing w:line="200" w:lineRule="exact"/>
            </w:pPr>
            <w:r>
              <w:rPr>
                <w:rFonts w:ascii="方正黑体_GBK" w:hAnsi="方正黑体_GBK" w:eastAsia="方正黑体_GBK" w:cs="宋体"/>
                <w:sz w:val="18"/>
                <w:szCs w:val="18"/>
              </w:rPr>
              <w:t>15.信托贷款：资产类型为信托公司设立的资金信托计划，底层资产为微信及信托公司双重审核、信托公司自主风控后发放的“分付”个人消费贷款债权，资产到期日不超过理财产品到期日。</w:t>
            </w:r>
          </w:p>
          <w:p w14:paraId="4F86E26B">
            <w:pPr>
              <w:spacing w:line="200" w:lineRule="exact"/>
            </w:pPr>
            <w:r>
              <w:rPr>
                <w:rFonts w:ascii="方正黑体_GBK" w:hAnsi="方正黑体_GBK" w:eastAsia="方正黑体_GBK" w:cs="宋体"/>
                <w:sz w:val="18"/>
                <w:szCs w:val="18"/>
              </w:rPr>
              <w:t>16.信托贷款：资产类型为信托公司设立的资金信托计划，底层资产为度小满及信托公司双重审核、信托公司自主风控后发放的“满易贷”个人消费贷款债权，资产到期日不超过理财产品到期日。</w:t>
            </w:r>
          </w:p>
          <w:p w14:paraId="3A202069">
            <w:pPr>
              <w:spacing w:line="200" w:lineRule="exact"/>
            </w:pPr>
            <w:r>
              <w:rPr>
                <w:rFonts w:ascii="方正黑体_GBK" w:hAnsi="方正黑体_GBK" w:eastAsia="方正黑体_GBK" w:cs="宋体"/>
                <w:b/>
                <w:sz w:val="18"/>
                <w:szCs w:val="18"/>
              </w:rPr>
              <w:t>以上资产剩余期限均不超过产品期限。</w:t>
            </w:r>
          </w:p>
          <w:p w14:paraId="40D48885">
            <w:pPr>
              <w:spacing w:line="200" w:lineRule="exact"/>
            </w:pPr>
            <w:r>
              <w:rPr>
                <w:rFonts w:ascii="方正黑体_GBK" w:hAnsi="方正黑体_GBK" w:eastAsia="方正黑体_GBK"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14:paraId="40FB9D4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D2F8B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04981ACF">
            <w:pPr>
              <w:spacing w:line="200" w:lineRule="exact"/>
            </w:pPr>
            <w:r>
              <w:rPr>
                <w:rFonts w:ascii="方正黑体_GBK" w:hAnsi="方正黑体_GBK" w:eastAsia="方正黑体_GBK" w:cs="宋体"/>
                <w:sz w:val="18"/>
                <w:szCs w:val="18"/>
              </w:rPr>
              <w:t>A份额：业绩比较基准为2.55%(年化)。</w:t>
            </w:r>
          </w:p>
          <w:p w14:paraId="2549D1A1">
            <w:pPr>
              <w:spacing w:line="200" w:lineRule="exact"/>
            </w:pPr>
            <w:r>
              <w:rPr>
                <w:rFonts w:ascii="方正黑体_GBK" w:hAnsi="方正黑体_GBK" w:eastAsia="方正黑体_GBK" w:cs="宋体"/>
                <w:sz w:val="18"/>
                <w:szCs w:val="18"/>
              </w:rPr>
              <w:t>B份额：业绩比较基准为2.65%(年化)。</w:t>
            </w:r>
          </w:p>
          <w:p w14:paraId="42DBC888">
            <w:pPr>
              <w:spacing w:line="200" w:lineRule="exact"/>
            </w:pPr>
            <w:r>
              <w:rPr>
                <w:rFonts w:ascii="方正黑体_GBK" w:hAnsi="方正黑体_GBK" w:eastAsia="方正黑体_GBK" w:cs="宋体"/>
                <w:sz w:val="18"/>
                <w:szCs w:val="18"/>
              </w:rPr>
              <w:t>C份额：业绩比较基准为2.75%(年化)。</w:t>
            </w:r>
          </w:p>
          <w:p w14:paraId="21301847">
            <w:pPr>
              <w:spacing w:line="200" w:lineRule="exact"/>
            </w:pPr>
            <w:r>
              <w:rPr>
                <w:rFonts w:ascii="方正黑体_GBK" w:hAnsi="方正黑体_GBK" w:eastAsia="方正黑体_GBK" w:cs="宋体"/>
                <w:sz w:val="18"/>
                <w:szCs w:val="18"/>
              </w:rPr>
              <w:t>D份额：业绩比较基准为2.85%(年化)。</w:t>
            </w:r>
          </w:p>
          <w:p w14:paraId="3AD88D07">
            <w:pPr>
              <w:spacing w:line="200" w:lineRule="exact"/>
            </w:pPr>
            <w:r>
              <w:rPr>
                <w:rFonts w:ascii="方正黑体_GBK" w:hAnsi="方正黑体_GBK" w:eastAsia="方正黑体_GBK" w:cs="宋体"/>
                <w:sz w:val="18"/>
                <w:szCs w:val="18"/>
              </w:rPr>
              <w:t>F份额：业绩比较基准为2.6%(年化)。</w:t>
            </w:r>
          </w:p>
          <w:p w14:paraId="777272DC">
            <w:pPr>
              <w:spacing w:line="200" w:lineRule="exact"/>
            </w:pPr>
            <w:r>
              <w:rPr>
                <w:rFonts w:ascii="方正黑体_GBK" w:hAnsi="方正黑体_GBK" w:eastAsia="方正黑体_GBK" w:cs="宋体"/>
                <w:sz w:val="18"/>
                <w:szCs w:val="18"/>
              </w:rPr>
              <w:t>G份额：业绩比较基准为2.65%(年化)。</w:t>
            </w:r>
          </w:p>
          <w:p w14:paraId="284FFBE0">
            <w:pPr>
              <w:spacing w:line="200" w:lineRule="exact"/>
            </w:pPr>
            <w:r>
              <w:rPr>
                <w:rFonts w:ascii="方正黑体_GBK" w:hAnsi="方正黑体_GBK" w:eastAsia="方正黑体_GBK" w:cs="宋体"/>
                <w:sz w:val="18"/>
                <w:szCs w:val="18"/>
              </w:rPr>
              <w:t>L份额：业绩比较基准为2.8%(年化)。</w:t>
            </w:r>
          </w:p>
          <w:p w14:paraId="75917811">
            <w:pPr>
              <w:spacing w:line="200" w:lineRule="exact"/>
            </w:pPr>
            <w:r>
              <w:rPr>
                <w:rFonts w:ascii="方正黑体_GBK" w:hAnsi="方正黑体_GBK" w:eastAsia="方正黑体_GBK" w:cs="宋体"/>
                <w:sz w:val="18"/>
                <w:szCs w:val="18"/>
              </w:rPr>
              <w:t>N份额：业绩比较基准为2.55%(年化)。</w:t>
            </w:r>
          </w:p>
          <w:p w14:paraId="3C83D0F0">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5BC3963D">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012E5D3F">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57681CA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CC17FBB">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3F13B3E6">
            <w:pPr>
              <w:spacing w:line="200" w:lineRule="exact"/>
            </w:pPr>
            <w:r>
              <w:rPr>
                <w:rFonts w:ascii="方正黑体_GBK" w:hAnsi="方正黑体_GBK" w:eastAsia="方正黑体_GBK" w:cs="宋体"/>
                <w:b/>
                <w:sz w:val="18"/>
                <w:szCs w:val="18"/>
              </w:rPr>
              <w:t>认/申购费：本理财产品暂不收取认/申购费。</w:t>
            </w:r>
          </w:p>
          <w:p w14:paraId="3767C51F">
            <w:pPr>
              <w:spacing w:line="200" w:lineRule="exact"/>
            </w:pPr>
            <w:r>
              <w:rPr>
                <w:rFonts w:ascii="方正黑体_GBK" w:hAnsi="方正黑体_GBK" w:eastAsia="方正黑体_GBK" w:cs="宋体"/>
                <w:b/>
                <w:sz w:val="18"/>
                <w:szCs w:val="18"/>
              </w:rPr>
              <w:t>赎回费：本理财产品暂不收取赎回费。</w:t>
            </w:r>
          </w:p>
          <w:p w14:paraId="0F2AE9D8">
            <w:pPr>
              <w:spacing w:line="200" w:lineRule="exact"/>
            </w:pPr>
            <w:r>
              <w:rPr>
                <w:rFonts w:ascii="方正黑体_GBK" w:hAnsi="方正黑体_GBK" w:eastAsia="方正黑体_GBK" w:cs="宋体"/>
                <w:b/>
                <w:sz w:val="18"/>
                <w:szCs w:val="18"/>
              </w:rPr>
              <w:t>销售费：A份额，G份额：</w:t>
            </w:r>
          </w:p>
          <w:p w14:paraId="61171EBB">
            <w:pPr>
              <w:spacing w:line="200" w:lineRule="exact"/>
            </w:pPr>
            <w:r>
              <w:rPr>
                <w:rFonts w:ascii="方正黑体_GBK" w:hAnsi="方正黑体_GBK" w:eastAsia="方正黑体_GBK" w:cs="宋体"/>
                <w:b/>
                <w:sz w:val="18"/>
                <w:szCs w:val="18"/>
              </w:rPr>
              <w:t>本理财产品按前一日理财产品资产净值收取年化0.2%的销售费，按日计提。</w:t>
            </w:r>
          </w:p>
          <w:p w14:paraId="17C413C3">
            <w:pPr>
              <w:spacing w:line="200" w:lineRule="exact"/>
            </w:pPr>
            <w:r>
              <w:rPr>
                <w:rFonts w:ascii="方正黑体_GBK" w:hAnsi="方正黑体_GBK" w:eastAsia="方正黑体_GBK" w:cs="宋体"/>
                <w:b/>
                <w:sz w:val="18"/>
                <w:szCs w:val="18"/>
              </w:rPr>
              <w:t>每日计提的销售费=前一日理财产品资产净值×年化销售费率÷365</w:t>
            </w:r>
          </w:p>
          <w:p w14:paraId="1CC841F7">
            <w:pPr>
              <w:spacing w:line="200" w:lineRule="exact"/>
            </w:pPr>
            <w:r>
              <w:rPr>
                <w:rFonts w:ascii="方正黑体_GBK" w:hAnsi="方正黑体_GBK" w:eastAsia="方正黑体_GBK" w:cs="宋体"/>
                <w:b/>
                <w:sz w:val="18"/>
                <w:szCs w:val="18"/>
              </w:rPr>
              <w:t>B份额：</w:t>
            </w:r>
          </w:p>
          <w:p w14:paraId="62721FBC">
            <w:pPr>
              <w:spacing w:line="200" w:lineRule="exact"/>
            </w:pPr>
            <w:r>
              <w:rPr>
                <w:rFonts w:ascii="方正黑体_GBK" w:hAnsi="方正黑体_GBK" w:eastAsia="方正黑体_GBK" w:cs="宋体"/>
                <w:b/>
                <w:sz w:val="18"/>
                <w:szCs w:val="18"/>
              </w:rPr>
              <w:t>本理财产品按前一日理财产品资产净值收取年化0.15%的销售费，按日计提。</w:t>
            </w:r>
          </w:p>
          <w:p w14:paraId="1AEC06CB">
            <w:pPr>
              <w:spacing w:line="200" w:lineRule="exact"/>
            </w:pPr>
            <w:r>
              <w:rPr>
                <w:rFonts w:ascii="方正黑体_GBK" w:hAnsi="方正黑体_GBK" w:eastAsia="方正黑体_GBK" w:cs="宋体"/>
                <w:b/>
                <w:sz w:val="18"/>
                <w:szCs w:val="18"/>
              </w:rPr>
              <w:t>每日计提的销售费=前一日理财产品资产净值×年化销售费率÷365</w:t>
            </w:r>
          </w:p>
          <w:p w14:paraId="783EC22C">
            <w:pPr>
              <w:spacing w:line="200" w:lineRule="exact"/>
            </w:pPr>
            <w:r>
              <w:rPr>
                <w:rFonts w:ascii="方正黑体_GBK" w:hAnsi="方正黑体_GBK" w:eastAsia="方正黑体_GBK" w:cs="宋体"/>
                <w:b/>
                <w:sz w:val="18"/>
                <w:szCs w:val="18"/>
              </w:rPr>
              <w:t>C份额，L份额：</w:t>
            </w:r>
          </w:p>
          <w:p w14:paraId="45D7041A">
            <w:pPr>
              <w:spacing w:line="200" w:lineRule="exact"/>
            </w:pPr>
            <w:r>
              <w:rPr>
                <w:rFonts w:ascii="方正黑体_GBK" w:hAnsi="方正黑体_GBK" w:eastAsia="方正黑体_GBK" w:cs="宋体"/>
                <w:b/>
                <w:sz w:val="18"/>
                <w:szCs w:val="18"/>
              </w:rPr>
              <w:t>本理财产品按前一日理财产品资产净值收取年化0.05%的销售费，按日计提。</w:t>
            </w:r>
          </w:p>
          <w:p w14:paraId="15AF2EB4">
            <w:pPr>
              <w:spacing w:line="200" w:lineRule="exact"/>
            </w:pPr>
            <w:r>
              <w:rPr>
                <w:rFonts w:ascii="方正黑体_GBK" w:hAnsi="方正黑体_GBK" w:eastAsia="方正黑体_GBK" w:cs="宋体"/>
                <w:b/>
                <w:sz w:val="18"/>
                <w:szCs w:val="18"/>
              </w:rPr>
              <w:t>每日计提的销售费=前一日理财产品资产净值×年化销售费率÷365</w:t>
            </w:r>
          </w:p>
          <w:p w14:paraId="2AD80FB0">
            <w:pPr>
              <w:spacing w:line="200" w:lineRule="exact"/>
            </w:pPr>
            <w:r>
              <w:rPr>
                <w:rFonts w:ascii="方正黑体_GBK" w:hAnsi="方正黑体_GBK" w:eastAsia="方正黑体_GBK" w:cs="宋体"/>
                <w:b/>
                <w:sz w:val="18"/>
                <w:szCs w:val="18"/>
              </w:rPr>
              <w:t>D份额：</w:t>
            </w:r>
          </w:p>
          <w:p w14:paraId="298FD591">
            <w:pPr>
              <w:spacing w:line="200" w:lineRule="exact"/>
            </w:pPr>
            <w:r>
              <w:rPr>
                <w:rFonts w:ascii="方正黑体_GBK" w:hAnsi="方正黑体_GBK" w:eastAsia="方正黑体_GBK" w:cs="宋体"/>
                <w:b/>
                <w:sz w:val="18"/>
                <w:szCs w:val="18"/>
              </w:rPr>
              <w:t>本理财产品按前一日理财产品资产净值收取年化0%的销售费，按日计提。</w:t>
            </w:r>
          </w:p>
          <w:p w14:paraId="7A0E5CA0">
            <w:pPr>
              <w:spacing w:line="200" w:lineRule="exact"/>
            </w:pPr>
            <w:r>
              <w:rPr>
                <w:rFonts w:ascii="方正黑体_GBK" w:hAnsi="方正黑体_GBK" w:eastAsia="方正黑体_GBK" w:cs="宋体"/>
                <w:b/>
                <w:sz w:val="18"/>
                <w:szCs w:val="18"/>
              </w:rPr>
              <w:t>每日计提的销售费=前一日理财产品资产净值×年化销售费率÷365</w:t>
            </w:r>
          </w:p>
          <w:p w14:paraId="08EEAD27">
            <w:pPr>
              <w:spacing w:line="200" w:lineRule="exact"/>
            </w:pPr>
            <w:r>
              <w:rPr>
                <w:rFonts w:ascii="方正黑体_GBK" w:hAnsi="方正黑体_GBK" w:eastAsia="方正黑体_GBK" w:cs="宋体"/>
                <w:b/>
                <w:sz w:val="18"/>
                <w:szCs w:val="18"/>
              </w:rPr>
              <w:t>F份额：</w:t>
            </w:r>
          </w:p>
          <w:p w14:paraId="1A6E951F">
            <w:pPr>
              <w:spacing w:line="200" w:lineRule="exact"/>
            </w:pPr>
            <w:r>
              <w:rPr>
                <w:rFonts w:ascii="方正黑体_GBK" w:hAnsi="方正黑体_GBK" w:eastAsia="方正黑体_GBK" w:cs="宋体"/>
                <w:b/>
                <w:sz w:val="18"/>
                <w:szCs w:val="18"/>
              </w:rPr>
              <w:t>本理财产品按前一日理财产品资产净值收取年化0.25%的销售费，按日计提。</w:t>
            </w:r>
          </w:p>
          <w:p w14:paraId="6E5D9ADA">
            <w:pPr>
              <w:spacing w:line="200" w:lineRule="exact"/>
            </w:pPr>
            <w:r>
              <w:rPr>
                <w:rFonts w:ascii="方正黑体_GBK" w:hAnsi="方正黑体_GBK" w:eastAsia="方正黑体_GBK" w:cs="宋体"/>
                <w:b/>
                <w:sz w:val="18"/>
                <w:szCs w:val="18"/>
              </w:rPr>
              <w:t>每日计提的销售费=前一日理财产品资产净值×年化销售费率÷365</w:t>
            </w:r>
          </w:p>
          <w:p w14:paraId="1A73793B">
            <w:pPr>
              <w:spacing w:line="200" w:lineRule="exact"/>
            </w:pPr>
            <w:r>
              <w:rPr>
                <w:rFonts w:ascii="方正黑体_GBK" w:hAnsi="方正黑体_GBK" w:eastAsia="方正黑体_GBK" w:cs="宋体"/>
                <w:b/>
                <w:sz w:val="18"/>
                <w:szCs w:val="18"/>
              </w:rPr>
              <w:t>N份额：</w:t>
            </w:r>
          </w:p>
          <w:p w14:paraId="5D2B5ED5">
            <w:pPr>
              <w:spacing w:line="200" w:lineRule="exact"/>
            </w:pPr>
            <w:r>
              <w:rPr>
                <w:rFonts w:ascii="方正黑体_GBK" w:hAnsi="方正黑体_GBK" w:eastAsia="方正黑体_GBK" w:cs="宋体"/>
                <w:b/>
                <w:sz w:val="18"/>
                <w:szCs w:val="18"/>
              </w:rPr>
              <w:t>本理财产品一次性收取年化0.2%的销售费，按日摊销。</w:t>
            </w:r>
          </w:p>
          <w:p w14:paraId="791CBB87">
            <w:pPr>
              <w:spacing w:line="200" w:lineRule="exact"/>
            </w:pPr>
            <w:r>
              <w:rPr>
                <w:rFonts w:ascii="方正黑体_GBK" w:hAnsi="方正黑体_GBK" w:eastAsia="方正黑体_GBK" w:cs="宋体"/>
                <w:b/>
                <w:sz w:val="18"/>
                <w:szCs w:val="18"/>
              </w:rPr>
              <w:t>产品成立日次日计提的销售费=产品成立日次日产品份额×年化销售费率÷365×（产品存续期限-1）。销售费于产品成立日次日一次性收取，产品成立日次日起每个自然日摊销。</w:t>
            </w:r>
          </w:p>
          <w:p w14:paraId="1EDF35D3">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2B6A344B">
            <w:pPr>
              <w:spacing w:line="200" w:lineRule="exact"/>
            </w:pPr>
            <w:r>
              <w:rPr>
                <w:rFonts w:ascii="方正黑体_GBK" w:hAnsi="方正黑体_GBK" w:eastAsia="方正黑体_GBK" w:cs="宋体"/>
                <w:b/>
                <w:sz w:val="18"/>
                <w:szCs w:val="18"/>
              </w:rPr>
              <w:t>A份额：固定管理费年化0.15%</w:t>
            </w:r>
          </w:p>
          <w:p w14:paraId="51FAF17B">
            <w:pPr>
              <w:spacing w:line="200" w:lineRule="exact"/>
            </w:pPr>
            <w:r>
              <w:rPr>
                <w:rFonts w:ascii="方正黑体_GBK" w:hAnsi="方正黑体_GBK" w:eastAsia="方正黑体_GBK" w:cs="宋体"/>
                <w:b/>
                <w:sz w:val="18"/>
                <w:szCs w:val="18"/>
              </w:rPr>
              <w:t>B份额：固定管理费年化0.1%</w:t>
            </w:r>
          </w:p>
          <w:p w14:paraId="71A255FC">
            <w:pPr>
              <w:spacing w:line="200" w:lineRule="exact"/>
            </w:pPr>
            <w:r>
              <w:rPr>
                <w:rFonts w:ascii="方正黑体_GBK" w:hAnsi="方正黑体_GBK" w:eastAsia="方正黑体_GBK" w:cs="宋体"/>
                <w:b/>
                <w:sz w:val="18"/>
                <w:szCs w:val="18"/>
              </w:rPr>
              <w:t>C份额：固定管理费年化0.1%</w:t>
            </w:r>
          </w:p>
          <w:p w14:paraId="52D3071A">
            <w:pPr>
              <w:spacing w:line="200" w:lineRule="exact"/>
            </w:pPr>
            <w:r>
              <w:rPr>
                <w:rFonts w:ascii="方正黑体_GBK" w:hAnsi="方正黑体_GBK" w:eastAsia="方正黑体_GBK" w:cs="宋体"/>
                <w:b/>
                <w:sz w:val="18"/>
                <w:szCs w:val="18"/>
              </w:rPr>
              <w:t>D份额：固定管理费年化0.05%</w:t>
            </w:r>
          </w:p>
          <w:p w14:paraId="161F8182">
            <w:pPr>
              <w:spacing w:line="200" w:lineRule="exact"/>
            </w:pPr>
            <w:r>
              <w:rPr>
                <w:rFonts w:ascii="方正黑体_GBK" w:hAnsi="方正黑体_GBK" w:eastAsia="方正黑体_GBK" w:cs="宋体"/>
                <w:b/>
                <w:sz w:val="18"/>
                <w:szCs w:val="18"/>
              </w:rPr>
              <w:t>F份额：固定管理费年化0.05%</w:t>
            </w:r>
          </w:p>
          <w:p w14:paraId="297A6E80">
            <w:pPr>
              <w:spacing w:line="200" w:lineRule="exact"/>
            </w:pPr>
            <w:r>
              <w:rPr>
                <w:rFonts w:ascii="方正黑体_GBK" w:hAnsi="方正黑体_GBK" w:eastAsia="方正黑体_GBK" w:cs="宋体"/>
                <w:b/>
                <w:sz w:val="18"/>
                <w:szCs w:val="18"/>
              </w:rPr>
              <w:t>G份额：固定管理费年化0.05%</w:t>
            </w:r>
          </w:p>
          <w:p w14:paraId="6669D0B8">
            <w:pPr>
              <w:spacing w:line="200" w:lineRule="exact"/>
            </w:pPr>
            <w:r>
              <w:rPr>
                <w:rFonts w:ascii="方正黑体_GBK" w:hAnsi="方正黑体_GBK" w:eastAsia="方正黑体_GBK" w:cs="宋体"/>
                <w:b/>
                <w:sz w:val="18"/>
                <w:szCs w:val="18"/>
              </w:rPr>
              <w:t>L份额：固定管理费年化0.05%</w:t>
            </w:r>
          </w:p>
          <w:p w14:paraId="1F83324A">
            <w:pPr>
              <w:spacing w:line="200" w:lineRule="exact"/>
            </w:pPr>
            <w:r>
              <w:rPr>
                <w:rFonts w:ascii="方正黑体_GBK" w:hAnsi="方正黑体_GBK" w:eastAsia="方正黑体_GBK" w:cs="宋体"/>
                <w:b/>
                <w:sz w:val="18"/>
                <w:szCs w:val="18"/>
              </w:rPr>
              <w:t>N份额：固定管理费年化0.15%</w:t>
            </w:r>
          </w:p>
          <w:p w14:paraId="1904BB37">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64560CDB">
            <w:pPr>
              <w:spacing w:line="200" w:lineRule="exact"/>
            </w:pPr>
            <w:r>
              <w:rPr>
                <w:rFonts w:ascii="方正黑体_GBK" w:hAnsi="方正黑体_GBK" w:eastAsia="方正黑体_GBK" w:cs="宋体"/>
                <w:b/>
                <w:sz w:val="18"/>
                <w:szCs w:val="18"/>
              </w:rPr>
              <w:t>托管费：</w:t>
            </w:r>
          </w:p>
          <w:p w14:paraId="30D03F54">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1A547058">
            <w:pPr>
              <w:spacing w:line="200" w:lineRule="exact"/>
            </w:pPr>
            <w:r>
              <w:rPr>
                <w:rFonts w:ascii="方正黑体_GBK" w:hAnsi="方正黑体_GBK" w:eastAsia="方正黑体_GBK" w:cs="宋体"/>
                <w:b/>
                <w:sz w:val="18"/>
                <w:szCs w:val="18"/>
              </w:rPr>
              <w:t>每日计提的托管费=前一日理财产品资产净值×年化托管费率÷365</w:t>
            </w:r>
          </w:p>
          <w:p w14:paraId="175C8A87">
            <w:pPr>
              <w:spacing w:line="200" w:lineRule="exact"/>
            </w:pPr>
            <w:r>
              <w:rPr>
                <w:rFonts w:ascii="方正黑体_GBK" w:hAnsi="方正黑体_GBK" w:eastAsia="方正黑体_GBK" w:cs="宋体"/>
                <w:b/>
                <w:sz w:val="18"/>
                <w:szCs w:val="18"/>
              </w:rPr>
              <w:t>业绩报酬：</w:t>
            </w:r>
          </w:p>
          <w:p w14:paraId="46CB1E42">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A份额：到期兑付时，当期产品投资的实际资产组合收益（扣除销售费、固定管理费、托管费等相关费用）超过2.55%（年化，即产品该份额对应的业绩报酬计提基准）时，超过部分管理人将按60%收取业绩报酬。</w:t>
            </w:r>
          </w:p>
          <w:p w14:paraId="516E6517">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B份额：到期兑付时，当期产品投资的实际资产组合收益（扣除销售费、固定管理费、托管费等相关费用）超过2.65%（年化，即产品该份额对应的业绩报酬计提基准）时，超过部分管理人将按60%收取业绩报酬。</w:t>
            </w:r>
          </w:p>
          <w:p w14:paraId="3E75FE7C">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C份额：到期兑付时，当期产品投资的实际资产组合收益（扣除销售费、固定管理费、托管费等相关费用）超过2.75%（年化，即产品该份额对应的业绩报酬计提基准）时，超过部分管理人将按60%收取业绩报酬。</w:t>
            </w:r>
          </w:p>
          <w:p w14:paraId="223308F9">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D份额：到期兑付时，当期产品投资的实际资产组合收益（扣除销售费、固定管理费、托管费等相关费用）超过2.85%（年化，即产品该份额对应的业绩报酬计提基准）时，超过部分管理人将按60%收取业绩报酬。</w:t>
            </w:r>
          </w:p>
          <w:p w14:paraId="22F6A81A">
            <w:pPr>
              <w:spacing w:line="200" w:lineRule="exact"/>
            </w:pPr>
            <w:r>
              <w:rPr>
                <w:rFonts w:ascii="方正黑体_GBK" w:hAnsi="方正黑体_GBK" w:eastAsia="方正黑体_GBK" w:cs="宋体"/>
                <w:b/>
                <w:sz w:val="18"/>
                <w:szCs w:val="18"/>
              </w:rPr>
              <w:t>F份额：到期兑付时，当期产品投资的实际资产组合收益（扣除销售费、固定管理费、托管费等相关费用）超过2.6%（年化，即产品该份额对应的业绩报酬计提基准）时，超过部分管理人将按60%收取业绩报酬。</w:t>
            </w:r>
          </w:p>
          <w:p w14:paraId="19F37367">
            <w:pPr>
              <w:spacing w:line="200" w:lineRule="exact"/>
            </w:pPr>
            <w:r>
              <w:rPr>
                <w:rFonts w:ascii="方正黑体_GBK" w:hAnsi="方正黑体_GBK" w:eastAsia="方正黑体_GBK" w:cs="宋体"/>
                <w:b/>
                <w:sz w:val="18"/>
                <w:szCs w:val="18"/>
              </w:rPr>
              <w:t>G份额：到期兑付时，当期产品投资的实际资产组合收益（扣除销售费、固定管理费、托管费等相关费用）超过2.65%（年化，即产品该份额对应的业绩报酬计提基准）时，超过部分管理人将按60%收取业绩报酬。</w:t>
            </w:r>
          </w:p>
          <w:p w14:paraId="0E1ED4FD">
            <w:pPr>
              <w:spacing w:line="200" w:lineRule="exact"/>
            </w:pPr>
            <w:r>
              <w:rPr>
                <w:rFonts w:ascii="方正黑体_GBK" w:hAnsi="方正黑体_GBK" w:eastAsia="方正黑体_GBK" w:cs="宋体"/>
                <w:b/>
                <w:sz w:val="18"/>
                <w:szCs w:val="18"/>
              </w:rPr>
              <w:t>L份额：到期兑付时，当期产品投资的实际资产组合收益（扣除销售费、固定管理费、托管费等相关费用）超过2.8%（年化，即产品该份额对应的业绩报酬计提基准）时，超过部分管理人将按60%收取业绩报酬。</w:t>
            </w:r>
          </w:p>
          <w:p w14:paraId="71FBDFA9">
            <w:pPr>
              <w:spacing w:line="200" w:lineRule="exact"/>
            </w:pPr>
            <w:r>
              <w:rPr>
                <w:rFonts w:ascii="方正黑体_GBK" w:hAnsi="方正黑体_GBK" w:eastAsia="方正黑体_GBK" w:cs="宋体"/>
                <w:b/>
                <w:sz w:val="18"/>
                <w:szCs w:val="18"/>
              </w:rPr>
              <w:t>N份额：到期兑付时，当期产品投资的实际资产组合收益（扣除销售费、固定管理费、托管费等相关费用）超过2.55%（年化，即产品该份额对应的业绩报酬计提基准）时，超过部分管理人将按60%收取业绩报酬。</w:t>
            </w:r>
          </w:p>
          <w:p w14:paraId="487223E9">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64F1688B">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14:paraId="02194E1E">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5344367A">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1EE303CD">
            <w:pPr>
              <w:spacing w:line="200" w:lineRule="exact"/>
            </w:pPr>
            <w:r>
              <w:rPr>
                <w:rFonts w:ascii="方正黑体_GBK" w:hAnsi="方正黑体_GBK" w:eastAsia="方正黑体_GBK" w:cs="宋体"/>
                <w:b/>
                <w:sz w:val="18"/>
                <w:szCs w:val="18"/>
              </w:rPr>
              <w:t>计算本区间业绩报酬的公式如下：</w:t>
            </w:r>
          </w:p>
          <w:p w14:paraId="7AC4912E">
            <w:pPr>
              <w:spacing w:line="200" w:lineRule="exact"/>
            </w:pPr>
            <w:r>
              <w:rPr>
                <w:rFonts w:ascii="方正黑体_GBK" w:hAnsi="方正黑体_GBK" w:eastAsia="方正黑体_GBK" w:cs="宋体"/>
                <w:b/>
                <w:sz w:val="18"/>
                <w:szCs w:val="18"/>
              </w:rPr>
              <w:t>A={B-C*D*(1+E*F/365)}*G。</w:t>
            </w:r>
          </w:p>
          <w:p w14:paraId="281237DB">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p w14:paraId="7ADEA627">
            <w:pPr>
              <w:spacing w:line="200" w:lineRule="exact"/>
            </w:pPr>
            <w:r>
              <w:rPr>
                <w:rFonts w:ascii="方正黑体_GBK" w:hAnsi="方正黑体_GBK" w:eastAsia="方正黑体_GBK" w:cs="宋体"/>
                <w:b/>
                <w:sz w:val="18"/>
                <w:szCs w:val="18"/>
              </w:rPr>
              <w:t>3.本理财产品所有份额的固定管理费自本理财产品成立日（含）至2025年12月31日（含）期间优惠至0.01%。</w:t>
            </w:r>
          </w:p>
        </w:tc>
      </w:tr>
      <w:tr w14:paraId="332DD94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BF68F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147C5956">
            <w:pPr>
              <w:spacing w:line="200" w:lineRule="exact"/>
            </w:pPr>
            <w:r>
              <w:rPr>
                <w:rFonts w:ascii="方正黑体_GBK" w:hAnsi="方正黑体_GBK" w:eastAsia="方正黑体_GBK" w:cs="宋体"/>
                <w:sz w:val="18"/>
                <w:szCs w:val="18"/>
              </w:rPr>
              <w:t>具体详见本理财产品风险揭示书。</w:t>
            </w:r>
          </w:p>
        </w:tc>
      </w:tr>
      <w:tr w14:paraId="0655C96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0A0806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2553EE2A">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78CC3B68">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341F4EEB">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0D1AEF0B">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3ED87F58">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0DD36AC6">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45F75421">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7D04F399">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0D71907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163922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369FF3AE">
            <w:pPr>
              <w:spacing w:line="200" w:lineRule="exact"/>
              <w:jc w:val="left"/>
            </w:pPr>
            <w:r>
              <w:rPr>
                <w:rFonts w:ascii="方正黑体_GBK" w:hAnsi="方正黑体_GBK" w:eastAsia="方正黑体_GBK" w:cs="宋体"/>
                <w:sz w:val="18"/>
                <w:szCs w:val="18"/>
              </w:rPr>
              <w:t>本理财产品销售机构为南银理财有限责任公司、南京银行股份有限公司、兴业银行股份有限公司、江苏太仓农村商业银行股份有限公司、青岛银行股份有限公司、杭州银行股份有限公司、齐商银行股份有限公司、嘉兴银行股份有限公司、江苏常熟农村商业银行股份有限公司、江苏苏州农村商业银行股份有限公司、长沙银行股份有限公司、福建海峡银行股份有限公司、秦皇岛银行股份有限公司、泰安银行股份有限公司、齐鲁银行股份有限公司、云南红塔银行股份有限公司、中原银行股份有限公司、九江银行股份有限公司、宁夏银行股份有限公司、天津农村商业银行股份有限公司、江苏紫金农村商业银行股份有限公司、温州银行股份有限公司、江苏滨海农村商业银行股份有限公司、江苏金湖农村商业银行股份有限公司、苏州银行股份有限公司、蒙商银行股份有限公司、桂林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邳州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郑州银行股份有限公司、江苏姜堰农村商业银行股份有限公司、山西银行股份有限公司、江苏如东农村商业银行股份有限公司、北京银行股份有限公司、江苏赣榆农村商业银行股份有限公司、兰州银行股份有限公司、东营银行股份有限公司、江苏沛县农村商业银行股份有限公司、潍坊银行股份有限公司、甘肃银行股份有限公司、江苏仪征农村商业银行股份有限公司、金华银行股份有限公司、吉林银行股份有限公司、连云港东方农村商业银行股份有限公司、德州银行股份有限公司、北京农村商业银行股份有限公司、上海农村商业银行股份有限公司、江苏沭阳农村商业银行股份有限公司、湖州银行股份有限公司、江苏灌云农村商业银行股份有限公司、广州农村商业银行股份有限公司。管理人有权调整本理财产品的销售机构并进行信息披露。</w:t>
            </w:r>
          </w:p>
          <w:p w14:paraId="46D5EBB9">
            <w:pPr>
              <w:spacing w:line="200" w:lineRule="exact"/>
              <w:jc w:val="left"/>
            </w:pPr>
            <w:r>
              <w:rPr>
                <w:rFonts w:ascii="方正黑体_GBK" w:hAnsi="方正黑体_GBK" w:eastAsia="方正黑体_GBK" w:cs="宋体"/>
                <w:sz w:val="18"/>
                <w:szCs w:val="18"/>
              </w:rPr>
              <w:t>销售机构主要职责如下：</w:t>
            </w:r>
          </w:p>
          <w:p w14:paraId="0EA71B8B">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28A8EBE1">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4E062635">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21333863">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00FCCE7A">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7408290E">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3CE97CA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642677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58BD7C8B">
            <w:pPr>
              <w:spacing w:line="200" w:lineRule="exact"/>
            </w:pPr>
            <w:r>
              <w:rPr>
                <w:rFonts w:ascii="方正黑体_GBK" w:hAnsi="方正黑体_GBK" w:eastAsia="方正黑体_GBK" w:cs="宋体"/>
                <w:sz w:val="18"/>
                <w:szCs w:val="18"/>
              </w:rPr>
              <w:t>本理财产品托管人为南京银行股份有限公司，主要职责如下：</w:t>
            </w:r>
          </w:p>
          <w:p w14:paraId="64526FA7">
            <w:pPr>
              <w:spacing w:line="200" w:lineRule="exact"/>
            </w:pPr>
            <w:r>
              <w:rPr>
                <w:rFonts w:ascii="方正黑体_GBK" w:hAnsi="方正黑体_GBK" w:eastAsia="方正黑体_GBK" w:cs="宋体"/>
                <w:sz w:val="18"/>
                <w:szCs w:val="18"/>
              </w:rPr>
              <w:t>1.安全保管理财产品财产；</w:t>
            </w:r>
          </w:p>
          <w:p w14:paraId="480E1069">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10C9C91A">
            <w:pPr>
              <w:spacing w:line="200" w:lineRule="exact"/>
            </w:pPr>
            <w:r>
              <w:rPr>
                <w:rFonts w:ascii="方正黑体_GBK" w:hAnsi="方正黑体_GBK" w:eastAsia="方正黑体_GBK" w:cs="宋体"/>
                <w:sz w:val="18"/>
                <w:szCs w:val="18"/>
              </w:rPr>
              <w:t>3.按照托管协议约定和管理人的投资指令，及时办理清算、交割事宜；</w:t>
            </w:r>
          </w:p>
          <w:p w14:paraId="0D509663">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639B8262">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09F01E13">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E64C065">
            <w:pPr>
              <w:spacing w:line="200" w:lineRule="exact"/>
            </w:pPr>
            <w:r>
              <w:rPr>
                <w:rFonts w:ascii="方正黑体_GBK" w:hAnsi="方正黑体_GBK" w:eastAsia="方正黑体_GBK" w:cs="宋体"/>
                <w:sz w:val="18"/>
                <w:szCs w:val="18"/>
              </w:rPr>
              <w:t>7.理财托管业务活动的记录、账册、报表和其他相关资料保存20年以上；</w:t>
            </w:r>
          </w:p>
          <w:p w14:paraId="557C2272">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6F5A382F">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7E5552D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7E068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0184116D">
            <w:pPr>
              <w:spacing w:line="200" w:lineRule="exact"/>
            </w:pPr>
            <w:r>
              <w:rPr>
                <w:rFonts w:ascii="方正黑体_GBK" w:hAnsi="方正黑体_GBK" w:eastAsia="方正黑体_GBK" w:cs="宋体"/>
                <w:sz w:val="18"/>
                <w:szCs w:val="18"/>
              </w:rPr>
              <w:t>本理财产品合作机构为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国对外经济贸易信托有限公司、中信信托有限责任公司、鑫元基金管理有限公司，上述投资合作机构主要职责对应如下，具体职责以管理人与投资合作机构签署的合同为准。</w:t>
            </w:r>
          </w:p>
          <w:p w14:paraId="0977B336">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大家资产管理有限责任公司、光大永明资产管理股份有限公司、国联基金管理有限公司、国投泰康信托有限公司、华能贵诚信托有限公司、华泰资产管理有限公司、华鑫国际信托有限公司、建信保险资产管理有限公司、江苏省国际信托有限责任公司、泰康资产管理有限责任公司、天津信托有限责任公司、中国对外经济贸易信托有限公司、中信信托有限责任公司、鑫元基金管理有限公司。</w:t>
            </w:r>
          </w:p>
          <w:p w14:paraId="6DDE15AB">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7C70BE07">
            <w:pPr>
              <w:spacing w:line="200" w:lineRule="exact"/>
            </w:pPr>
            <w:r>
              <w:rPr>
                <w:rFonts w:ascii="方正黑体_GBK" w:hAnsi="方正黑体_GBK" w:eastAsia="方正黑体_GBK" w:cs="宋体"/>
                <w:sz w:val="18"/>
                <w:szCs w:val="18"/>
              </w:rPr>
              <w:t>上述投资合作机构简介：</w:t>
            </w:r>
          </w:p>
          <w:p w14:paraId="51CD8630">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60B79927">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45C32AFD">
            <w:pPr>
              <w:spacing w:line="200" w:lineRule="exact"/>
            </w:pPr>
            <w:r>
              <w:rPr>
                <w:rFonts w:ascii="方正黑体_GBK" w:hAnsi="方正黑体_GBK" w:eastAsia="方正黑体_GBK" w:cs="宋体"/>
                <w:sz w:val="18"/>
                <w:szCs w:val="18"/>
              </w:rPr>
              <w:t>国联基金管理有限公司成立于2013年05月31日，注册资本金11.5亿元。</w:t>
            </w:r>
          </w:p>
          <w:p w14:paraId="4B5F7CEA">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57B7E297">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120B7498">
            <w:pPr>
              <w:spacing w:line="200" w:lineRule="exact"/>
            </w:pPr>
            <w:r>
              <w:rPr>
                <w:rFonts w:ascii="方正黑体_GBK" w:hAnsi="方正黑体_GBK" w:eastAsia="方正黑体_GBK" w:cs="宋体"/>
                <w:sz w:val="18"/>
                <w:szCs w:val="18"/>
              </w:rPr>
              <w:t>华泰资产管理有限公司成立于2005年01月18日，注册资本金60060万元人民币。</w:t>
            </w:r>
          </w:p>
          <w:p w14:paraId="760B22BF">
            <w:pPr>
              <w:spacing w:line="200" w:lineRule="exact"/>
            </w:pPr>
            <w:r>
              <w:rPr>
                <w:rFonts w:ascii="方正黑体_GBK" w:hAnsi="方正黑体_GBK" w:eastAsia="方正黑体_GBK" w:cs="宋体"/>
                <w:sz w:val="18"/>
                <w:szCs w:val="18"/>
              </w:rPr>
              <w:t>华鑫国际信托有限公司成立于1984年06月01日，注册资本金73.95亿元。</w:t>
            </w:r>
          </w:p>
          <w:p w14:paraId="7040EFA7">
            <w:pPr>
              <w:spacing w:line="200" w:lineRule="exact"/>
            </w:pPr>
            <w:r>
              <w:rPr>
                <w:rFonts w:ascii="方正黑体_GBK" w:hAnsi="方正黑体_GBK" w:eastAsia="方正黑体_GBK" w:cs="宋体"/>
                <w:sz w:val="18"/>
                <w:szCs w:val="18"/>
              </w:rPr>
              <w:t>建信保险资产管理有限公司成立于2016年04月27日，注册资本金3亿元。</w:t>
            </w:r>
          </w:p>
          <w:p w14:paraId="3605E499">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048C3C6D">
            <w:pPr>
              <w:spacing w:line="200" w:lineRule="exact"/>
            </w:pPr>
            <w:r>
              <w:rPr>
                <w:rFonts w:ascii="方正黑体_GBK" w:hAnsi="方正黑体_GBK" w:eastAsia="方正黑体_GBK" w:cs="宋体"/>
                <w:sz w:val="18"/>
                <w:szCs w:val="18"/>
              </w:rPr>
              <w:t>泰康资产管理有限责任公司成立于2006年02月21日，注册资本金10亿元。</w:t>
            </w:r>
          </w:p>
          <w:p w14:paraId="7F3FDE29">
            <w:pPr>
              <w:spacing w:line="200" w:lineRule="exact"/>
            </w:pPr>
            <w:r>
              <w:rPr>
                <w:rFonts w:ascii="方正黑体_GBK" w:hAnsi="方正黑体_GBK" w:eastAsia="方正黑体_GBK" w:cs="宋体"/>
                <w:sz w:val="18"/>
                <w:szCs w:val="18"/>
              </w:rPr>
              <w:t>天津信托有限责任公司成立于1986年09月23日，注册资本金170000万元人民币。</w:t>
            </w:r>
          </w:p>
          <w:p w14:paraId="1D402C0D">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74EC05AD">
            <w:pPr>
              <w:spacing w:line="200" w:lineRule="exact"/>
            </w:pPr>
            <w:r>
              <w:rPr>
                <w:rFonts w:ascii="方正黑体_GBK" w:hAnsi="方正黑体_GBK" w:eastAsia="方正黑体_GBK" w:cs="宋体"/>
                <w:sz w:val="18"/>
                <w:szCs w:val="18"/>
              </w:rPr>
              <w:t>中信信托有限责任公司成立于1988年03月01日，注册资本金1127600万元人民币。</w:t>
            </w:r>
          </w:p>
          <w:p w14:paraId="6F5B72C6">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04055F0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A57557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693508FC">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57F4B4EB">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06565DD0">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1F4F5479">
            <w:pPr>
              <w:spacing w:line="200" w:lineRule="exact"/>
              <w:jc w:val="left"/>
            </w:pPr>
            <w:r>
              <w:rPr>
                <w:rFonts w:ascii="方正黑体_GBK" w:hAnsi="方正黑体_GBK" w:eastAsia="方正黑体_GBK" w:cs="宋体"/>
                <w:b/>
                <w:color w:val="000000"/>
                <w:sz w:val="18"/>
                <w:szCs w:val="18"/>
              </w:rPr>
              <w:t>4.</w:t>
            </w:r>
            <w:r>
              <w:rPr>
                <w:rFonts w:ascii="方正黑体_GBK" w:hAnsi="方正黑体_GBK" w:eastAsia="方正黑体_GBK" w:cs="宋体"/>
                <w:b/>
                <w:sz w:val="18"/>
                <w:szCs w:val="18"/>
              </w:rPr>
              <w:t>本理财产品计划投资不存在活跃交易市场，并且需要采用估值技术确定公允价值的资产；计划投资上述资产的比例达到理财产品净资产50％以上。</w:t>
            </w:r>
          </w:p>
        </w:tc>
      </w:tr>
      <w:tr w14:paraId="1348701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442F8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5B6DC997">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58FB3BF7">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3986F539">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020C0D6F">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7F83749A">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2CF263B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103AEF5B">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4603399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41C1ABC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660DEBA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744A09B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6F19BE4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27C5830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1E64376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08830C4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6823094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1768569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1920EC2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7640C44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4E85B51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3FA140F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31363D1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5C42102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2DAC451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169A536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4A07D02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59DD14F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0AF92C5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2B105A2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7015C64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3808AE3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6B955BC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2F00F48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605A70E7">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南银理财珠联璧合鑫逸稳一年242期封闭式公募人民币理财产品</w:t>
      </w:r>
      <w:r>
        <w:rPr>
          <w:rFonts w:hint="eastAsia" w:ascii="方正黑体_GBK" w:hAnsi="方正黑体_GBK" w:eastAsia="方正黑体_GBK"/>
          <w:vanish w:val="0"/>
          <w:color w:val="3D3D3D"/>
          <w:kern w:val="0"/>
          <w:sz w:val="15"/>
          <w:szCs w:val="15"/>
        </w:rPr>
        <w:t>。</w:t>
      </w:r>
    </w:p>
    <w:p w14:paraId="19AFAEB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6D2EA15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7D24FF2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135AED3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39E05276">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306A504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485B4F6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3088491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03DEF14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1988A77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0AFF2D5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50E8D3B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6A47E9F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6504682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2485BA6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01B979E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0E96497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78E9FBB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64D5E20C">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463C025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217099D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58303E9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249179D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223EE56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371C57DE">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602496B4">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199D43DD">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5043E02C">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12F2318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3195659F">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58A0785E">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10EA4DC2">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20638C7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0460AF71">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3EA7C29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52904A67">
      <w:pPr>
        <w:spacing w:line="200" w:lineRule="exact"/>
        <w:ind w:firstLine="300"/>
        <w:jc w:val="both"/>
      </w:pPr>
      <w:r>
        <w:rPr>
          <w:rFonts w:ascii="方正黑体_GBK" w:hAnsi="方正黑体_GBK" w:eastAsia="方正黑体_GBK" w:cs="宋体"/>
          <w:sz w:val="15"/>
          <w:szCs w:val="20"/>
        </w:rPr>
        <w:t>（一）估值日</w:t>
      </w:r>
    </w:p>
    <w:p w14:paraId="07A087F1">
      <w:pPr>
        <w:spacing w:line="200" w:lineRule="exact"/>
        <w:ind w:firstLine="300"/>
        <w:jc w:val="both"/>
      </w:pPr>
      <w:r>
        <w:rPr>
          <w:rFonts w:ascii="方正黑体_GBK" w:hAnsi="方正黑体_GBK" w:eastAsia="方正黑体_GBK" w:cs="宋体"/>
          <w:sz w:val="15"/>
          <w:szCs w:val="20"/>
        </w:rPr>
        <w:t>本理财产品每个工作日进行估值。</w:t>
      </w:r>
    </w:p>
    <w:p w14:paraId="03C79EDD">
      <w:pPr>
        <w:spacing w:line="200" w:lineRule="exact"/>
        <w:ind w:firstLine="300"/>
        <w:jc w:val="both"/>
      </w:pPr>
      <w:r>
        <w:rPr>
          <w:rFonts w:ascii="方正黑体_GBK" w:hAnsi="方正黑体_GBK" w:eastAsia="方正黑体_GBK" w:cs="宋体"/>
          <w:sz w:val="15"/>
          <w:szCs w:val="20"/>
        </w:rPr>
        <w:t>（二）估值对象</w:t>
      </w:r>
    </w:p>
    <w:p w14:paraId="72CA204B">
      <w:pPr>
        <w:spacing w:line="200" w:lineRule="exact"/>
        <w:ind w:firstLine="300"/>
        <w:jc w:val="both"/>
      </w:pPr>
      <w:r>
        <w:rPr>
          <w:rFonts w:ascii="方正黑体_GBK" w:hAnsi="方正黑体_GBK" w:eastAsia="方正黑体_GBK" w:cs="宋体"/>
          <w:sz w:val="15"/>
          <w:szCs w:val="20"/>
        </w:rPr>
        <w:t>本理财产品所拥有的所有资产及负债。</w:t>
      </w:r>
    </w:p>
    <w:p w14:paraId="4636E7F2">
      <w:pPr>
        <w:spacing w:line="200" w:lineRule="exact"/>
        <w:ind w:firstLine="300"/>
        <w:jc w:val="both"/>
      </w:pPr>
      <w:r>
        <w:rPr>
          <w:rFonts w:ascii="方正黑体_GBK" w:hAnsi="方正黑体_GBK" w:eastAsia="方正黑体_GBK" w:cs="宋体"/>
          <w:sz w:val="15"/>
          <w:szCs w:val="20"/>
        </w:rPr>
        <w:t>（三）估值目的</w:t>
      </w:r>
    </w:p>
    <w:p w14:paraId="2D5FF661">
      <w:pPr>
        <w:spacing w:line="200" w:lineRule="exact"/>
        <w:ind w:firstLine="300"/>
        <w:jc w:val="both"/>
      </w:pPr>
      <w:r>
        <w:rPr>
          <w:rFonts w:ascii="方正黑体_GBK" w:hAnsi="方正黑体_GBK" w:eastAsia="方正黑体_GBK" w:cs="宋体"/>
          <w:sz w:val="15"/>
          <w:szCs w:val="20"/>
        </w:rPr>
        <w:t>客观、准确反映理财产品的价值。</w:t>
      </w:r>
    </w:p>
    <w:p w14:paraId="01675F4A">
      <w:pPr>
        <w:spacing w:line="200" w:lineRule="exact"/>
        <w:ind w:firstLine="300"/>
        <w:jc w:val="both"/>
      </w:pPr>
      <w:r>
        <w:rPr>
          <w:rFonts w:ascii="方正黑体_GBK" w:hAnsi="方正黑体_GBK" w:eastAsia="方正黑体_GBK" w:cs="宋体"/>
          <w:sz w:val="15"/>
          <w:szCs w:val="20"/>
        </w:rPr>
        <w:t>（四）估值原则</w:t>
      </w:r>
    </w:p>
    <w:p w14:paraId="45292721">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55FA1553">
      <w:pPr>
        <w:spacing w:line="200" w:lineRule="exact"/>
        <w:ind w:firstLine="300"/>
        <w:jc w:val="both"/>
      </w:pPr>
      <w:r>
        <w:rPr>
          <w:rFonts w:ascii="方正黑体_GBK" w:hAnsi="方正黑体_GBK" w:eastAsia="方正黑体_GBK" w:cs="宋体"/>
          <w:sz w:val="15"/>
          <w:szCs w:val="20"/>
        </w:rPr>
        <w:t>（五）估值方法</w:t>
      </w:r>
    </w:p>
    <w:p w14:paraId="474C0CE6">
      <w:pPr>
        <w:spacing w:line="200" w:lineRule="exact"/>
        <w:ind w:firstLine="440"/>
      </w:pPr>
      <w:r>
        <w:rPr>
          <w:rFonts w:ascii="方正黑体_GBK" w:hAnsi="方正黑体_GBK" w:eastAsia="方正黑体_GBK" w:cs="宋体"/>
          <w:sz w:val="18"/>
          <w:szCs w:val="20"/>
        </w:rPr>
        <w:t>估值方法中列示的资产品种不代表管理人的实际投向，本理财产品拟投资范围以“投资范围”章节描述为准。</w:t>
      </w:r>
    </w:p>
    <w:p w14:paraId="21FF2C39">
      <w:pPr>
        <w:spacing w:line="200" w:lineRule="exact"/>
        <w:ind w:firstLine="440"/>
      </w:pPr>
      <w:r>
        <w:rPr>
          <w:rFonts w:ascii="方正黑体_GBK" w:hAnsi="方正黑体_GBK" w:eastAsia="方正黑体_GBK" w:cs="宋体"/>
          <w:sz w:val="18"/>
          <w:szCs w:val="20"/>
        </w:rPr>
        <w:t>1.银行存款、回购等货币市场工具</w:t>
      </w:r>
    </w:p>
    <w:p w14:paraId="5E7A5478">
      <w:pPr>
        <w:spacing w:line="200" w:lineRule="exact"/>
        <w:ind w:firstLine="440"/>
      </w:pPr>
      <w:r>
        <w:rPr>
          <w:rFonts w:ascii="方正黑体_GBK" w:hAnsi="方正黑体_GBK" w:eastAsia="方正黑体_GBK" w:cs="宋体"/>
          <w:sz w:val="18"/>
          <w:szCs w:val="20"/>
        </w:rPr>
        <w:t>以本金列示，逐日计提利息。</w:t>
      </w:r>
    </w:p>
    <w:p w14:paraId="0BF01B53">
      <w:pPr>
        <w:spacing w:line="200" w:lineRule="exact"/>
        <w:ind w:firstLine="440"/>
      </w:pPr>
      <w:r>
        <w:rPr>
          <w:rFonts w:ascii="方正黑体_GBK" w:hAnsi="方正黑体_GBK" w:eastAsia="方正黑体_GBK" w:cs="宋体"/>
          <w:sz w:val="18"/>
          <w:szCs w:val="20"/>
        </w:rPr>
        <w:t>2.债券类资产</w:t>
      </w:r>
    </w:p>
    <w:p w14:paraId="354F4E2D">
      <w:pPr>
        <w:spacing w:line="200" w:lineRule="exact"/>
        <w:ind w:firstLine="440"/>
      </w:pPr>
      <w:r>
        <w:rPr>
          <w:rFonts w:ascii="方正黑体_GBK" w:hAnsi="方正黑体_GBK" w:eastAsia="方正黑体_GBK" w:cs="宋体"/>
          <w:sz w:val="18"/>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045F5E3D">
      <w:pPr>
        <w:spacing w:line="200" w:lineRule="exact"/>
        <w:ind w:firstLine="440"/>
      </w:pPr>
      <w:r>
        <w:rPr>
          <w:rFonts w:ascii="方正黑体_GBK" w:hAnsi="方正黑体_GBK" w:eastAsia="方正黑体_GBK" w:cs="宋体"/>
          <w:sz w:val="18"/>
          <w:szCs w:val="20"/>
        </w:rPr>
        <w:t>3.非标准化债权类资产</w:t>
      </w:r>
    </w:p>
    <w:p w14:paraId="7BC05A64">
      <w:pPr>
        <w:spacing w:line="200" w:lineRule="exact"/>
        <w:ind w:firstLine="440"/>
      </w:pPr>
      <w:r>
        <w:rPr>
          <w:rFonts w:ascii="方正黑体_GBK" w:hAnsi="方正黑体_GBK" w:eastAsia="方正黑体_GBK" w:cs="宋体"/>
          <w:sz w:val="18"/>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2C834F7A">
      <w:pPr>
        <w:spacing w:line="200" w:lineRule="exact"/>
        <w:ind w:firstLine="440"/>
      </w:pPr>
      <w:r>
        <w:rPr>
          <w:rFonts w:ascii="方正黑体_GBK" w:hAnsi="方正黑体_GBK" w:eastAsia="方正黑体_GBK" w:cs="宋体"/>
          <w:sz w:val="18"/>
          <w:szCs w:val="20"/>
        </w:rPr>
        <w:t>4.证券投资基金、资管计划、信托计划等资产</w:t>
      </w:r>
    </w:p>
    <w:p w14:paraId="07C7C9AB">
      <w:pPr>
        <w:spacing w:line="200" w:lineRule="exact"/>
        <w:ind w:firstLine="440"/>
      </w:pPr>
      <w:r>
        <w:rPr>
          <w:rFonts w:ascii="方正黑体_GBK" w:hAnsi="方正黑体_GBK" w:eastAsia="方正黑体_GBK" w:cs="宋体"/>
          <w:sz w:val="18"/>
          <w:szCs w:val="20"/>
        </w:rPr>
        <w:t>按照公允价值估值，优先采用市值法估值。管理人将根据监管要求进行穿透管理，资管产品穿透后与理财公司关于同一投资品种的估值原则、政策、技术和方法等一致。</w:t>
      </w:r>
    </w:p>
    <w:p w14:paraId="03D86F95">
      <w:pPr>
        <w:spacing w:line="200" w:lineRule="exact"/>
        <w:ind w:firstLine="440"/>
      </w:pPr>
      <w:r>
        <w:rPr>
          <w:rFonts w:ascii="方正黑体_GBK" w:hAnsi="方正黑体_GBK" w:eastAsia="方正黑体_GBK" w:cs="宋体"/>
          <w:sz w:val="18"/>
          <w:szCs w:val="20"/>
        </w:rPr>
        <w:t>5.股权类及其他资产</w:t>
      </w:r>
    </w:p>
    <w:p w14:paraId="75DB4731">
      <w:pPr>
        <w:spacing w:line="200" w:lineRule="exact"/>
        <w:ind w:firstLine="440"/>
      </w:pPr>
      <w:r>
        <w:rPr>
          <w:rFonts w:ascii="方正黑体_GBK" w:hAnsi="方正黑体_GBK" w:eastAsia="方正黑体_GBK" w:cs="宋体"/>
          <w:sz w:val="18"/>
          <w:szCs w:val="20"/>
        </w:rPr>
        <w:t>按照公允价值估值，优先采用市值法估值。</w:t>
      </w:r>
    </w:p>
    <w:p w14:paraId="79B6839A">
      <w:pPr>
        <w:spacing w:line="200" w:lineRule="exact"/>
        <w:ind w:firstLine="440"/>
      </w:pPr>
      <w:r>
        <w:rPr>
          <w:rFonts w:ascii="方正黑体_GBK" w:hAnsi="方正黑体_GBK" w:eastAsia="方正黑体_GBK" w:cs="宋体"/>
          <w:sz w:val="18"/>
          <w:szCs w:val="20"/>
        </w:rPr>
        <w:t>6.如有新增事项或变更事项，按国家最新规定或监管最新要求进行调整。</w:t>
      </w:r>
    </w:p>
    <w:p w14:paraId="5EEF51E8">
      <w:pPr>
        <w:spacing w:line="200" w:lineRule="exact"/>
        <w:ind w:firstLine="300"/>
        <w:jc w:val="both"/>
      </w:pPr>
      <w:r>
        <w:rPr>
          <w:rFonts w:ascii="方正黑体_GBK" w:hAnsi="方正黑体_GBK" w:eastAsia="方正黑体_GBK" w:cs="宋体"/>
          <w:sz w:val="15"/>
          <w:szCs w:val="20"/>
        </w:rPr>
        <w:t>（六）估值错误及暂停估值</w:t>
      </w:r>
    </w:p>
    <w:p w14:paraId="3F4F0237">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4184DB9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21B943EE">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729FEA12">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3418F281">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1232766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6731527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5EE4D52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49A8C4D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59B54FD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755A8DA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1E319D12">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4BE79CC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2C26D373">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7F0019C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07290BC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37E94EE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5EC1B85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5092D9A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54060AF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2B5B5A5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0B00ED5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6697223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5DC16F8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3174CD6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3664BD2F">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3746FF0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44697E5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6A8EC9E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26E062DB">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58A57C7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693BE85A">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0266C32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1C0BECD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2989336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221C3AF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3D56E49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7C7CBC2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07E2DC49">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A7496">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50556B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82b12db7"/>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2f241534"/>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0ca7910d"/>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d89672fa"/>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c675425"/>
    <w:uiPriority w:val="0"/>
  </w:style>
  <w:style w:type="paragraph" w:customStyle="1" w:styleId="20">
    <w:name w:val="toc 15c50842b"/>
    <w:basedOn w:val="15"/>
    <w:next w:val="1"/>
    <w:autoRedefine/>
    <w:uiPriority w:val="0"/>
  </w:style>
  <w:style w:type="paragraph" w:customStyle="1" w:styleId="21">
    <w:name w:val="toc 2366b9822"/>
    <w:basedOn w:val="15"/>
    <w:next w:val="1"/>
    <w:autoRedefine/>
    <w:uiPriority w:val="0"/>
    <w:pPr>
      <w:ind w:left="420"/>
    </w:pPr>
  </w:style>
  <w:style w:type="paragraph" w:customStyle="1" w:styleId="22">
    <w:name w:val="toc 3fd7a6b33"/>
    <w:basedOn w:val="15"/>
    <w:next w:val="1"/>
    <w:autoRedefine/>
    <w:uiPriority w:val="0"/>
    <w:pPr>
      <w:ind w:left="840"/>
    </w:pPr>
  </w:style>
  <w:style w:type="paragraph" w:customStyle="1" w:styleId="23">
    <w:name w:val="toc 466a58ec7"/>
    <w:basedOn w:val="15"/>
    <w:next w:val="1"/>
    <w:autoRedefine/>
    <w:uiPriority w:val="0"/>
    <w:pPr>
      <w:ind w:left="1260"/>
    </w:pPr>
  </w:style>
  <w:style w:type="paragraph" w:customStyle="1" w:styleId="24">
    <w:name w:val="toc 598472049"/>
    <w:basedOn w:val="15"/>
    <w:next w:val="1"/>
    <w:autoRedefine/>
    <w:uiPriority w:val="0"/>
    <w:pPr>
      <w:ind w:left="1680"/>
    </w:pPr>
  </w:style>
  <w:style w:type="paragraph" w:customStyle="1" w:styleId="25">
    <w:name w:val="header972438ae"/>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1f25a996"/>
    <w:basedOn w:val="15"/>
    <w:uiPriority w:val="0"/>
    <w:pPr>
      <w:tabs>
        <w:tab w:val="center" w:pos="4153"/>
        <w:tab w:val="right" w:pos="8307"/>
      </w:tabs>
      <w:adjustRightInd/>
      <w:snapToGrid w:val="0"/>
      <w:contextualSpacing w:val="0"/>
      <w:jc w:val="left"/>
    </w:pPr>
    <w:rPr>
      <w:sz w:val="18"/>
    </w:rPr>
  </w:style>
  <w:style w:type="character" w:customStyle="1" w:styleId="27">
    <w:name w:val="Strongd1b42036"/>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d8584420"/>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e661d09d"/>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daaa4ac2"/>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21cabf5c"/>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c735e619"/>
    <w:uiPriority w:val="0"/>
  </w:style>
  <w:style w:type="paragraph" w:customStyle="1" w:styleId="34">
    <w:name w:val="Normal Indent1903e332"/>
    <w:basedOn w:val="29"/>
    <w:uiPriority w:val="0"/>
    <w:pPr>
      <w:ind w:firstLine="200" w:firstLineChars="200"/>
    </w:pPr>
  </w:style>
  <w:style w:type="paragraph" w:customStyle="1" w:styleId="35">
    <w:name w:val="toc 5141fd4a5"/>
    <w:basedOn w:val="29"/>
    <w:next w:val="1"/>
    <w:uiPriority w:val="0"/>
    <w:pPr>
      <w:ind w:left="1680"/>
    </w:pPr>
  </w:style>
  <w:style w:type="paragraph" w:customStyle="1" w:styleId="36">
    <w:name w:val="toc 3353b9651"/>
    <w:basedOn w:val="29"/>
    <w:next w:val="1"/>
    <w:uiPriority w:val="0"/>
    <w:pPr>
      <w:ind w:left="840"/>
    </w:pPr>
  </w:style>
  <w:style w:type="paragraph" w:customStyle="1" w:styleId="37">
    <w:name w:val="footer920e3d5d"/>
    <w:basedOn w:val="29"/>
    <w:uiPriority w:val="0"/>
    <w:pPr>
      <w:tabs>
        <w:tab w:val="center" w:pos="4153"/>
        <w:tab w:val="right" w:pos="8307"/>
      </w:tabs>
      <w:adjustRightInd/>
      <w:snapToGrid w:val="0"/>
      <w:contextualSpacing w:val="0"/>
      <w:jc w:val="left"/>
    </w:pPr>
    <w:rPr>
      <w:sz w:val="18"/>
    </w:rPr>
  </w:style>
  <w:style w:type="paragraph" w:customStyle="1" w:styleId="38">
    <w:name w:val="header57da3d94"/>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d3c82b7a"/>
    <w:basedOn w:val="29"/>
    <w:next w:val="1"/>
    <w:uiPriority w:val="0"/>
  </w:style>
  <w:style w:type="paragraph" w:customStyle="1" w:styleId="40">
    <w:name w:val="toc 4cde5c8bd"/>
    <w:basedOn w:val="29"/>
    <w:next w:val="1"/>
    <w:uiPriority w:val="0"/>
    <w:pPr>
      <w:ind w:left="1260"/>
    </w:pPr>
  </w:style>
  <w:style w:type="paragraph" w:customStyle="1" w:styleId="41">
    <w:name w:val="toc 25971e53e"/>
    <w:basedOn w:val="29"/>
    <w:next w:val="1"/>
    <w:uiPriority w:val="0"/>
    <w:pPr>
      <w:ind w:left="420"/>
    </w:pPr>
  </w:style>
  <w:style w:type="paragraph" w:customStyle="1" w:styleId="42">
    <w:name w:val="Normal (Web)ec71b7f1"/>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214aff36214aff36"/>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8e91cff08e91cff0"/>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fcb6fce7fcb6fce7"/>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5ef6b5e95ef6b5e9"/>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898e4f66898e4f66"/>
    <w:uiPriority w:val="0"/>
  </w:style>
  <w:style w:type="paragraph" w:customStyle="1" w:styleId="49">
    <w:name w:val="引文目录1e35eecb8e35eecb8"/>
    <w:basedOn w:val="44"/>
    <w:next w:val="1"/>
    <w:uiPriority w:val="0"/>
    <w:pPr>
      <w:ind w:left="200" w:leftChars="200"/>
    </w:pPr>
  </w:style>
  <w:style w:type="paragraph" w:customStyle="1" w:styleId="50">
    <w:name w:val="toc 597f1ec9c97f1ec9c"/>
    <w:basedOn w:val="44"/>
    <w:next w:val="1"/>
    <w:uiPriority w:val="0"/>
    <w:pPr>
      <w:ind w:left="1680"/>
    </w:pPr>
  </w:style>
  <w:style w:type="paragraph" w:customStyle="1" w:styleId="51">
    <w:name w:val="toc 3a6c11847a6c11847"/>
    <w:basedOn w:val="44"/>
    <w:next w:val="1"/>
    <w:uiPriority w:val="0"/>
    <w:pPr>
      <w:ind w:left="840"/>
    </w:pPr>
  </w:style>
  <w:style w:type="paragraph" w:customStyle="1" w:styleId="52">
    <w:name w:val="footer478be857478be857"/>
    <w:basedOn w:val="44"/>
    <w:uiPriority w:val="0"/>
    <w:pPr>
      <w:tabs>
        <w:tab w:val="center" w:pos="4153"/>
        <w:tab w:val="right" w:pos="8307"/>
      </w:tabs>
      <w:adjustRightInd/>
      <w:snapToGrid w:val="0"/>
      <w:contextualSpacing w:val="0"/>
      <w:jc w:val="left"/>
    </w:pPr>
    <w:rPr>
      <w:sz w:val="18"/>
    </w:rPr>
  </w:style>
  <w:style w:type="paragraph" w:customStyle="1" w:styleId="53">
    <w:name w:val="header34a3f4e034a3f4e0"/>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b98183d8b98183d8"/>
    <w:basedOn w:val="44"/>
    <w:next w:val="1"/>
    <w:uiPriority w:val="0"/>
  </w:style>
  <w:style w:type="paragraph" w:customStyle="1" w:styleId="55">
    <w:name w:val="toc 42ff0e9b42ff0e9b4"/>
    <w:basedOn w:val="44"/>
    <w:next w:val="1"/>
    <w:uiPriority w:val="0"/>
    <w:pPr>
      <w:ind w:left="1260"/>
    </w:pPr>
  </w:style>
  <w:style w:type="paragraph" w:customStyle="1" w:styleId="56">
    <w:name w:val="toc 2afc2a862afc2a862"/>
    <w:basedOn w:val="44"/>
    <w:next w:val="1"/>
    <w:uiPriority w:val="0"/>
    <w:pPr>
      <w:ind w:left="420"/>
    </w:pPr>
  </w:style>
  <w:style w:type="paragraph" w:customStyle="1" w:styleId="57">
    <w:name w:val="列出段落176a4e93776a4e937"/>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11</Pages>
  <Words>25183</Words>
  <Characters>25893</Characters>
  <Lines>77</Lines>
  <Paragraphs>27</Paragraphs>
  <TotalTime>9</TotalTime>
  <ScaleCrop>false</ScaleCrop>
  <LinksUpToDate>false</LinksUpToDate>
  <CharactersWithSpaces>26082</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泠</cp:lastModifiedBy>
  <dcterms:modified xsi:type="dcterms:W3CDTF">2025-09-26T01:45:04Z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02AEF6DED8204361AEB85E71A6BDE641</vt:lpwstr>
  </property>
  <property fmtid="{D5CDD505-2E9C-101B-9397-08002B2CF9AE}" pid="4" name="KSOTemplateDocerSaveRecord">
    <vt:lpwstr>eyJoZGlkIjoiZjFmZWIzNDg2MmIzZjExOTIzMmViNTBmYTMwYTk0ZWYiLCJ1c2VySWQiOiI0NDE5NjY1MTMifQ==</vt:lpwstr>
  </property>
</Properties>
</file>